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B63DD" w14:textId="68C41E59" w:rsidR="007166CE" w:rsidRDefault="00E1189B" w:rsidP="008F11BA">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6CD332B" wp14:editId="3603D06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72F4AC" w14:textId="77777777" w:rsidR="007166CE" w:rsidRDefault="007166CE" w:rsidP="008F11BA">
      <w:pPr>
        <w:pStyle w:val="berschrift1"/>
      </w:pPr>
      <w:r>
        <w:br w:type="page"/>
      </w:r>
      <w:r>
        <w:lastRenderedPageBreak/>
        <w:t>Vorwort</w:t>
      </w:r>
    </w:p>
    <w:p w14:paraId="492126BA" w14:textId="77777777" w:rsidR="007166CE" w:rsidRDefault="007E1779" w:rsidP="008F11BA">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7D788E9" w14:textId="77777777" w:rsidR="007E1779" w:rsidRDefault="008D7463" w:rsidP="008F11BA">
      <w:r>
        <w:t xml:space="preserve">Dieses Jahr hat uns allen eine Menge abverlangt – doch Gott hat uns hindurchgetragen. </w:t>
      </w:r>
    </w:p>
    <w:p w14:paraId="42AC163B" w14:textId="77777777" w:rsidR="008D7463" w:rsidRDefault="008D7463" w:rsidP="008F11BA">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DDA920" w14:textId="77777777" w:rsidR="007E1779" w:rsidRDefault="007E1779" w:rsidP="008F11BA">
      <w:r>
        <w:t>Vielleicht hat aber auch der eine oder die andere Lust, mitzumachen und neue Bücher zu erstellen – sprecht mich einfach an.</w:t>
      </w:r>
    </w:p>
    <w:p w14:paraId="78AE2CB4" w14:textId="77777777" w:rsidR="007166CE" w:rsidRDefault="007166CE" w:rsidP="008F11BA">
      <w:r>
        <w:t>Euch allen wünsche ich Gottes reichen Segen und dass Ihr für Euch interessante Texte hier findet. Für Anregungen bin ich immer dankbar.</w:t>
      </w:r>
    </w:p>
    <w:p w14:paraId="4CF5EDCD" w14:textId="77777777" w:rsidR="007166CE" w:rsidRDefault="007166CE" w:rsidP="008F11BA">
      <w:r>
        <w:t>Gruß &amp; Segen,</w:t>
      </w:r>
    </w:p>
    <w:p w14:paraId="11B0A76B" w14:textId="77777777" w:rsidR="007166CE" w:rsidRDefault="007166CE" w:rsidP="008F11BA">
      <w:r>
        <w:t>Andreas</w:t>
      </w:r>
    </w:p>
    <w:p w14:paraId="41137476" w14:textId="77777777" w:rsidR="0022039F" w:rsidRDefault="007166CE" w:rsidP="008F11BA">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6C0B8AB" w14:textId="77777777" w:rsidR="008F11BA" w:rsidRDefault="008F11BA" w:rsidP="008F11BA">
      <w:pPr>
        <w:pStyle w:val="berschrift1"/>
        <w:rPr>
          <w:sz w:val="48"/>
        </w:rPr>
      </w:pPr>
      <w:r>
        <w:lastRenderedPageBreak/>
        <w:t>Etliche hohe und wichtige Ursachen, warum ein jeglicher Christ, wes Standes er auch ist, schuldig und pflichtig sei zu jeder Zeit, sonderlich aber jetzt, seines Glaubens und Lehre öffentliche Bekenntnis zu tun, mündlich, und da er's vermag, auch schriftlich</w:t>
      </w:r>
    </w:p>
    <w:p w14:paraId="1A79368A" w14:textId="77777777" w:rsidR="008F11BA" w:rsidRDefault="008F11BA" w:rsidP="008F11BA">
      <w:pPr>
        <w:pStyle w:val="StandardWeb"/>
      </w:pPr>
      <w:r>
        <w:t xml:space="preserve">(Erfurt: Georg Baumann, 1561) </w:t>
      </w:r>
    </w:p>
    <w:p w14:paraId="372E0B60" w14:textId="77777777" w:rsidR="008F11BA" w:rsidRDefault="008F11BA" w:rsidP="008F11BA">
      <w:pPr>
        <w:pStyle w:val="StandardWeb"/>
      </w:pPr>
      <w:r>
        <w:t xml:space="preserve">D. </w:t>
      </w:r>
      <w:proofErr w:type="spellStart"/>
      <w:r>
        <w:t>Ciriacus</w:t>
      </w:r>
      <w:proofErr w:type="spellEnd"/>
      <w:r>
        <w:t xml:space="preserve"> Spangenberg </w:t>
      </w:r>
    </w:p>
    <w:p w14:paraId="7C772109" w14:textId="77777777" w:rsidR="008F11BA" w:rsidRDefault="008F11BA" w:rsidP="008F11BA">
      <w:pPr>
        <w:pStyle w:val="StandardWeb"/>
      </w:pPr>
      <w:r>
        <w:t xml:space="preserve">Gedruckt zu </w:t>
      </w:r>
      <w:proofErr w:type="spellStart"/>
      <w:r>
        <w:t>Erffurdt</w:t>
      </w:r>
      <w:proofErr w:type="spellEnd"/>
      <w:r>
        <w:t xml:space="preserve">, durch Georgium </w:t>
      </w:r>
      <w:proofErr w:type="spellStart"/>
      <w:r>
        <w:t>Bawman</w:t>
      </w:r>
      <w:proofErr w:type="spellEnd"/>
      <w:r>
        <w:t xml:space="preserve">, zu dem bunten </w:t>
      </w:r>
      <w:proofErr w:type="spellStart"/>
      <w:r>
        <w:t>Lawen</w:t>
      </w:r>
      <w:proofErr w:type="spellEnd"/>
      <w:r>
        <w:t xml:space="preserve">, </w:t>
      </w:r>
    </w:p>
    <w:p w14:paraId="013B5B32" w14:textId="77777777" w:rsidR="008F11BA" w:rsidRPr="00E1189B" w:rsidRDefault="008F11BA" w:rsidP="008F11BA">
      <w:pPr>
        <w:pStyle w:val="StandardWeb"/>
        <w:rPr>
          <w:lang w:val="en-US"/>
        </w:rPr>
      </w:pPr>
      <w:r w:rsidRPr="00E1189B">
        <w:rPr>
          <w:lang w:val="en-US"/>
        </w:rPr>
        <w:t xml:space="preserve">bey S. Paul. </w:t>
      </w:r>
    </w:p>
    <w:p w14:paraId="5D2649A1" w14:textId="77777777" w:rsidR="008F11BA" w:rsidRPr="00E1189B" w:rsidRDefault="008F11BA" w:rsidP="008F11BA">
      <w:pPr>
        <w:pStyle w:val="StandardWeb"/>
        <w:rPr>
          <w:lang w:val="en-US"/>
        </w:rPr>
      </w:pPr>
      <w:r w:rsidRPr="00E1189B">
        <w:rPr>
          <w:lang w:val="en-US"/>
        </w:rPr>
        <w:t xml:space="preserve">ANNO </w:t>
      </w:r>
      <w:proofErr w:type="spellStart"/>
      <w:r w:rsidRPr="00E1189B">
        <w:rPr>
          <w:lang w:val="en-US"/>
        </w:rPr>
        <w:t>M.D.LXI</w:t>
      </w:r>
      <w:proofErr w:type="spellEnd"/>
      <w:r w:rsidRPr="00E1189B">
        <w:rPr>
          <w:lang w:val="en-US"/>
        </w:rPr>
        <w:t xml:space="preserve">. </w:t>
      </w:r>
    </w:p>
    <w:p w14:paraId="20E395BC" w14:textId="77777777" w:rsidR="008F11BA" w:rsidRDefault="008F11BA" w:rsidP="008F11BA">
      <w:pPr>
        <w:pStyle w:val="StandardWeb"/>
      </w:pPr>
      <w:proofErr w:type="spellStart"/>
      <w:r>
        <w:t>ERstlich</w:t>
      </w:r>
      <w:proofErr w:type="spellEnd"/>
      <w:r>
        <w:t xml:space="preserve"> </w:t>
      </w:r>
      <w:proofErr w:type="spellStart"/>
      <w:r>
        <w:t>sol</w:t>
      </w:r>
      <w:proofErr w:type="spellEnd"/>
      <w:r>
        <w:t xml:space="preserve"> uns zu solcher </w:t>
      </w:r>
      <w:proofErr w:type="spellStart"/>
      <w:r>
        <w:t>Mündtlichern</w:t>
      </w:r>
      <w:proofErr w:type="spellEnd"/>
      <w:r>
        <w:t xml:space="preserve"> und </w:t>
      </w:r>
      <w:proofErr w:type="spellStart"/>
      <w:r>
        <w:t>Schrifftlichen</w:t>
      </w:r>
      <w:proofErr w:type="spellEnd"/>
      <w:r>
        <w:t xml:space="preserve"> </w:t>
      </w:r>
      <w:proofErr w:type="spellStart"/>
      <w:r>
        <w:t>bekentnis</w:t>
      </w:r>
      <w:proofErr w:type="spellEnd"/>
      <w:r>
        <w:t xml:space="preserve">, unser lieber Herr Gott bewegen, durch sein </w:t>
      </w:r>
      <w:proofErr w:type="spellStart"/>
      <w:r>
        <w:t>ernstlichs</w:t>
      </w:r>
      <w:proofErr w:type="spellEnd"/>
      <w:r>
        <w:t xml:space="preserve"> Gebot, und auch durch sein tröstlich </w:t>
      </w:r>
      <w:proofErr w:type="spellStart"/>
      <w:r>
        <w:t>verheischung</w:t>
      </w:r>
      <w:proofErr w:type="spellEnd"/>
      <w:r>
        <w:t xml:space="preserve">, Denn sein Gebot </w:t>
      </w:r>
      <w:proofErr w:type="spellStart"/>
      <w:r>
        <w:t>erforchet</w:t>
      </w:r>
      <w:proofErr w:type="spellEnd"/>
      <w:r>
        <w:t xml:space="preserve"> von uns, das wir seinen Namen heiligen und ehren sollen, Das ist, das wir von im, von seinem willen, wesen und wort, von seinem Son und Geist, von seinem Reich und Kirchen, recht, </w:t>
      </w:r>
      <w:proofErr w:type="spellStart"/>
      <w:r>
        <w:t>wol</w:t>
      </w:r>
      <w:proofErr w:type="spellEnd"/>
      <w:r>
        <w:t xml:space="preserve"> und Christlich sollen reden, und alles was er redet und thut, setzet und ordnet, mit unserm </w:t>
      </w:r>
      <w:proofErr w:type="spellStart"/>
      <w:r>
        <w:t>jawort</w:t>
      </w:r>
      <w:proofErr w:type="spellEnd"/>
      <w:r>
        <w:t xml:space="preserve">, bey andern </w:t>
      </w:r>
      <w:proofErr w:type="spellStart"/>
      <w:r>
        <w:t>bestetigen</w:t>
      </w:r>
      <w:proofErr w:type="spellEnd"/>
      <w:r>
        <w:t xml:space="preserve">, und </w:t>
      </w:r>
      <w:proofErr w:type="spellStart"/>
      <w:r>
        <w:t>solchs</w:t>
      </w:r>
      <w:proofErr w:type="spellEnd"/>
      <w:r>
        <w:t xml:space="preserve"> bey </w:t>
      </w:r>
      <w:proofErr w:type="spellStart"/>
      <w:r>
        <w:t>jedermennighlich</w:t>
      </w:r>
      <w:proofErr w:type="spellEnd"/>
      <w:r>
        <w:t xml:space="preserve"> bezeugen und bekennen, mit dem munde, bey den gegenwertigen, Und wen uns Gott die </w:t>
      </w:r>
      <w:proofErr w:type="spellStart"/>
      <w:r>
        <w:t>gnade</w:t>
      </w:r>
      <w:proofErr w:type="spellEnd"/>
      <w:r>
        <w:t xml:space="preserve"> und den verstand geben hat, auch mit </w:t>
      </w:r>
      <w:proofErr w:type="spellStart"/>
      <w:r>
        <w:t>schrifften</w:t>
      </w:r>
      <w:proofErr w:type="spellEnd"/>
      <w:r>
        <w:t xml:space="preserve"> bey den abwesenden, </w:t>
      </w:r>
      <w:proofErr w:type="spellStart"/>
      <w:r>
        <w:t>unnd</w:t>
      </w:r>
      <w:proofErr w:type="spellEnd"/>
      <w:r>
        <w:t xml:space="preserve"> das nicht ein mal allein, Sondern do </w:t>
      </w:r>
      <w:proofErr w:type="spellStart"/>
      <w:r>
        <w:t>ermüglich</w:t>
      </w:r>
      <w:proofErr w:type="spellEnd"/>
      <w:r>
        <w:t xml:space="preserve">, auch </w:t>
      </w:r>
      <w:proofErr w:type="spellStart"/>
      <w:r>
        <w:t>teglich</w:t>
      </w:r>
      <w:proofErr w:type="spellEnd"/>
      <w:r>
        <w:t xml:space="preserve">, Gleich wie wir auch </w:t>
      </w:r>
      <w:proofErr w:type="spellStart"/>
      <w:r>
        <w:t>teglich</w:t>
      </w:r>
      <w:proofErr w:type="spellEnd"/>
      <w:r>
        <w:t xml:space="preserve"> im Vater unser beten, Geheiliget werde dein Name und dein </w:t>
      </w:r>
      <w:proofErr w:type="spellStart"/>
      <w:r>
        <w:t>wille</w:t>
      </w:r>
      <w:proofErr w:type="spellEnd"/>
      <w:r>
        <w:t xml:space="preserve"> geschehe </w:t>
      </w:r>
      <w:proofErr w:type="spellStart"/>
      <w:r>
        <w:t>auff</w:t>
      </w:r>
      <w:proofErr w:type="spellEnd"/>
      <w:r>
        <w:t xml:space="preserve"> Erde wie im </w:t>
      </w:r>
      <w:proofErr w:type="spellStart"/>
      <w:r>
        <w:t>Himel</w:t>
      </w:r>
      <w:proofErr w:type="spellEnd"/>
      <w:r>
        <w:t xml:space="preserve">, da Gottes Ehre und Name </w:t>
      </w:r>
      <w:proofErr w:type="spellStart"/>
      <w:r>
        <w:t>teglich</w:t>
      </w:r>
      <w:proofErr w:type="spellEnd"/>
      <w:r>
        <w:t xml:space="preserve"> on </w:t>
      </w:r>
      <w:proofErr w:type="spellStart"/>
      <w:r>
        <w:t>underlas</w:t>
      </w:r>
      <w:proofErr w:type="spellEnd"/>
      <w:r>
        <w:t xml:space="preserve"> </w:t>
      </w:r>
      <w:proofErr w:type="spellStart"/>
      <w:r>
        <w:t>bekandt</w:t>
      </w:r>
      <w:proofErr w:type="spellEnd"/>
      <w:r>
        <w:t xml:space="preserve"> und </w:t>
      </w:r>
      <w:proofErr w:type="spellStart"/>
      <w:r>
        <w:t>gerhümet</w:t>
      </w:r>
      <w:proofErr w:type="spellEnd"/>
      <w:r>
        <w:t xml:space="preserve"> wird, Wie viel mehr wird sich </w:t>
      </w:r>
      <w:proofErr w:type="spellStart"/>
      <w:r>
        <w:t>solchs</w:t>
      </w:r>
      <w:proofErr w:type="spellEnd"/>
      <w:r>
        <w:t xml:space="preserve"> </w:t>
      </w:r>
      <w:proofErr w:type="spellStart"/>
      <w:r>
        <w:t>auff</w:t>
      </w:r>
      <w:proofErr w:type="spellEnd"/>
      <w:r>
        <w:t xml:space="preserve"> Erden </w:t>
      </w:r>
      <w:proofErr w:type="spellStart"/>
      <w:r>
        <w:t>geburen</w:t>
      </w:r>
      <w:proofErr w:type="spellEnd"/>
      <w:r>
        <w:t xml:space="preserve">, da die </w:t>
      </w:r>
      <w:proofErr w:type="spellStart"/>
      <w:r>
        <w:t>Teuffel</w:t>
      </w:r>
      <w:proofErr w:type="spellEnd"/>
      <w:r>
        <w:t xml:space="preserve"> durch seine Rotten, Secten, Ketzer und falscher Lehrer, </w:t>
      </w:r>
      <w:proofErr w:type="spellStart"/>
      <w:r>
        <w:t>Mündtlich</w:t>
      </w:r>
      <w:proofErr w:type="spellEnd"/>
      <w:r>
        <w:t xml:space="preserve"> und </w:t>
      </w:r>
      <w:proofErr w:type="spellStart"/>
      <w:r>
        <w:t>Schrifftlich</w:t>
      </w:r>
      <w:proofErr w:type="spellEnd"/>
      <w:r>
        <w:t xml:space="preserve">, Gottes wort und Sacrament, zum aller höchsten </w:t>
      </w:r>
      <w:proofErr w:type="spellStart"/>
      <w:r>
        <w:t>schendet</w:t>
      </w:r>
      <w:proofErr w:type="spellEnd"/>
      <w:r>
        <w:t xml:space="preserve"> und </w:t>
      </w:r>
      <w:proofErr w:type="spellStart"/>
      <w:r>
        <w:t>lestert</w:t>
      </w:r>
      <w:proofErr w:type="spellEnd"/>
      <w:r>
        <w:t xml:space="preserve">, Dawider alle Christen </w:t>
      </w:r>
      <w:proofErr w:type="spellStart"/>
      <w:r>
        <w:t>inn</w:t>
      </w:r>
      <w:proofErr w:type="spellEnd"/>
      <w:r>
        <w:t xml:space="preserve"> gemein, und ein jeder in </w:t>
      </w:r>
      <w:proofErr w:type="spellStart"/>
      <w:r>
        <w:t>sonderheit</w:t>
      </w:r>
      <w:proofErr w:type="spellEnd"/>
      <w:r>
        <w:t xml:space="preserve">, </w:t>
      </w:r>
      <w:proofErr w:type="spellStart"/>
      <w:r>
        <w:t>ire</w:t>
      </w:r>
      <w:proofErr w:type="spellEnd"/>
      <w:r>
        <w:t xml:space="preserve"> </w:t>
      </w:r>
      <w:proofErr w:type="spellStart"/>
      <w:r>
        <w:t>bekendtnis</w:t>
      </w:r>
      <w:proofErr w:type="spellEnd"/>
      <w:r>
        <w:t xml:space="preserve"> mit lehren </w:t>
      </w:r>
      <w:proofErr w:type="spellStart"/>
      <w:r>
        <w:t>unnd</w:t>
      </w:r>
      <w:proofErr w:type="spellEnd"/>
      <w:r>
        <w:t xml:space="preserve"> schreiben, Gotte zu ehre </w:t>
      </w:r>
      <w:proofErr w:type="spellStart"/>
      <w:r>
        <w:t>unnd</w:t>
      </w:r>
      <w:proofErr w:type="spellEnd"/>
      <w:r>
        <w:t xml:space="preserve"> lob, nach seinem ernsten </w:t>
      </w:r>
      <w:proofErr w:type="spellStart"/>
      <w:r>
        <w:t>befehel</w:t>
      </w:r>
      <w:proofErr w:type="spellEnd"/>
      <w:r>
        <w:t xml:space="preserve"> nicht bergen, Sondern frey öffentlich an tag geben, und darthun sollen. </w:t>
      </w:r>
    </w:p>
    <w:p w14:paraId="55F40FFB" w14:textId="77777777" w:rsidR="008F11BA" w:rsidRDefault="008F11BA" w:rsidP="008F11BA">
      <w:pPr>
        <w:pStyle w:val="StandardWeb"/>
      </w:pPr>
      <w:r>
        <w:t xml:space="preserve">So ist auch </w:t>
      </w:r>
      <w:proofErr w:type="spellStart"/>
      <w:r>
        <w:t>fürwar</w:t>
      </w:r>
      <w:proofErr w:type="spellEnd"/>
      <w:r>
        <w:t xml:space="preserve"> der </w:t>
      </w:r>
      <w:proofErr w:type="spellStart"/>
      <w:r>
        <w:t>Mensche</w:t>
      </w:r>
      <w:proofErr w:type="spellEnd"/>
      <w:r>
        <w:t xml:space="preserve"> </w:t>
      </w:r>
      <w:proofErr w:type="spellStart"/>
      <w:r>
        <w:t>fürnemlich</w:t>
      </w:r>
      <w:proofErr w:type="spellEnd"/>
      <w:r>
        <w:t xml:space="preserve"> darzu erschaffen, das er Gott loben und preisen soll, </w:t>
      </w:r>
      <w:proofErr w:type="spellStart"/>
      <w:r>
        <w:t>welchs</w:t>
      </w:r>
      <w:proofErr w:type="spellEnd"/>
      <w:r>
        <w:t xml:space="preserve"> </w:t>
      </w:r>
      <w:proofErr w:type="spellStart"/>
      <w:r>
        <w:t>gewislich</w:t>
      </w:r>
      <w:proofErr w:type="spellEnd"/>
      <w:r>
        <w:t xml:space="preserve"> mit stillschweigen der </w:t>
      </w:r>
      <w:proofErr w:type="spellStart"/>
      <w:r>
        <w:t>warheit</w:t>
      </w:r>
      <w:proofErr w:type="spellEnd"/>
      <w:r>
        <w:t xml:space="preserve">, nicht ausgerichtet </w:t>
      </w:r>
      <w:proofErr w:type="spellStart"/>
      <w:r>
        <w:t>wirdt</w:t>
      </w:r>
      <w:proofErr w:type="spellEnd"/>
      <w:r>
        <w:t xml:space="preserve">, Wir sind auch </w:t>
      </w:r>
      <w:proofErr w:type="spellStart"/>
      <w:r>
        <w:t>darumb</w:t>
      </w:r>
      <w:proofErr w:type="spellEnd"/>
      <w:r>
        <w:t xml:space="preserve"> aus des </w:t>
      </w:r>
      <w:proofErr w:type="spellStart"/>
      <w:r>
        <w:t>Teuffels</w:t>
      </w:r>
      <w:proofErr w:type="spellEnd"/>
      <w:r>
        <w:t xml:space="preserve"> und Todes banden erlöset, das wir Gottes kraft, Ehre </w:t>
      </w:r>
      <w:proofErr w:type="spellStart"/>
      <w:r>
        <w:t>unnd</w:t>
      </w:r>
      <w:proofErr w:type="spellEnd"/>
      <w:r>
        <w:t xml:space="preserve"> preis </w:t>
      </w:r>
      <w:proofErr w:type="spellStart"/>
      <w:r>
        <w:t>hinfürder</w:t>
      </w:r>
      <w:proofErr w:type="spellEnd"/>
      <w:r>
        <w:t xml:space="preserve"> nicht verschweigen, Sondern für und für </w:t>
      </w:r>
      <w:proofErr w:type="spellStart"/>
      <w:r>
        <w:t>rhümen</w:t>
      </w:r>
      <w:proofErr w:type="spellEnd"/>
      <w:r>
        <w:t xml:space="preserve">, und hoch preisen sollen, und ihn durch </w:t>
      </w:r>
      <w:proofErr w:type="spellStart"/>
      <w:r>
        <w:t>bekendrnis</w:t>
      </w:r>
      <w:proofErr w:type="spellEnd"/>
      <w:r>
        <w:t xml:space="preserve"> seiner </w:t>
      </w:r>
      <w:proofErr w:type="spellStart"/>
      <w:r>
        <w:t>wolthaten</w:t>
      </w:r>
      <w:proofErr w:type="spellEnd"/>
      <w:r>
        <w:t xml:space="preserve">, unser </w:t>
      </w:r>
      <w:proofErr w:type="spellStart"/>
      <w:r>
        <w:t>lebenlang</w:t>
      </w:r>
      <w:proofErr w:type="spellEnd"/>
      <w:r>
        <w:t xml:space="preserve">, das ist, </w:t>
      </w:r>
      <w:proofErr w:type="spellStart"/>
      <w:r>
        <w:t>teglich</w:t>
      </w:r>
      <w:proofErr w:type="spellEnd"/>
      <w:r>
        <w:t xml:space="preserve"> loben. Solchem willen und gebot Gottes sind wir, so seine Diener sein wöllen, aller dinge zu gehorsamen und nach zu kommen </w:t>
      </w:r>
      <w:proofErr w:type="spellStart"/>
      <w:r>
        <w:t>schueldig</w:t>
      </w:r>
      <w:proofErr w:type="spellEnd"/>
      <w:r>
        <w:t xml:space="preserve">, bey </w:t>
      </w:r>
      <w:proofErr w:type="spellStart"/>
      <w:r>
        <w:t>verlust</w:t>
      </w:r>
      <w:proofErr w:type="spellEnd"/>
      <w:r>
        <w:t xml:space="preserve"> aller </w:t>
      </w:r>
      <w:proofErr w:type="spellStart"/>
      <w:r>
        <w:t>gnaden</w:t>
      </w:r>
      <w:proofErr w:type="spellEnd"/>
      <w:r>
        <w:t xml:space="preserve"> und </w:t>
      </w:r>
      <w:proofErr w:type="spellStart"/>
      <w:r>
        <w:t>hulde</w:t>
      </w:r>
      <w:proofErr w:type="spellEnd"/>
      <w:r>
        <w:t xml:space="preserve"> Gottes, Denn der HERR </w:t>
      </w:r>
      <w:proofErr w:type="spellStart"/>
      <w:r>
        <w:t>wirdt</w:t>
      </w:r>
      <w:proofErr w:type="spellEnd"/>
      <w:r>
        <w:t xml:space="preserve"> den nicht </w:t>
      </w:r>
      <w:proofErr w:type="spellStart"/>
      <w:r>
        <w:t>unschueldig</w:t>
      </w:r>
      <w:proofErr w:type="spellEnd"/>
      <w:r>
        <w:t xml:space="preserve"> halten, der seinen Namen nicht ehret. </w:t>
      </w:r>
    </w:p>
    <w:p w14:paraId="0F16035A" w14:textId="77777777" w:rsidR="008F11BA" w:rsidRDefault="008F11BA" w:rsidP="008F11BA">
      <w:pPr>
        <w:pStyle w:val="StandardWeb"/>
      </w:pPr>
      <w:r>
        <w:t xml:space="preserve">Zu solchem gebot Gottes haben wir auch seine tröstliche, </w:t>
      </w:r>
      <w:proofErr w:type="spellStart"/>
      <w:r>
        <w:t>veterliche</w:t>
      </w:r>
      <w:proofErr w:type="spellEnd"/>
      <w:r>
        <w:t xml:space="preserve"> </w:t>
      </w:r>
      <w:proofErr w:type="spellStart"/>
      <w:r>
        <w:t>verheischung</w:t>
      </w:r>
      <w:proofErr w:type="spellEnd"/>
      <w:r>
        <w:t xml:space="preserve">, Math: 10. Da </w:t>
      </w:r>
      <w:proofErr w:type="spellStart"/>
      <w:r>
        <w:t>CHRIstus</w:t>
      </w:r>
      <w:proofErr w:type="spellEnd"/>
      <w:r>
        <w:t xml:space="preserve"> spricht: Wer mich bekennet für den Menschen, den will ich bekennen für meinem </w:t>
      </w:r>
      <w:proofErr w:type="spellStart"/>
      <w:r>
        <w:t>Himlichen</w:t>
      </w:r>
      <w:proofErr w:type="spellEnd"/>
      <w:r>
        <w:t xml:space="preserve"> Vater. </w:t>
      </w:r>
    </w:p>
    <w:p w14:paraId="5A8B4E23" w14:textId="77777777" w:rsidR="008F11BA" w:rsidRDefault="008F11BA" w:rsidP="008F11BA">
      <w:pPr>
        <w:pStyle w:val="StandardWeb"/>
      </w:pPr>
      <w:r>
        <w:t xml:space="preserve">Und da sich jemands solche </w:t>
      </w:r>
      <w:proofErr w:type="spellStart"/>
      <w:r>
        <w:t>angebottene</w:t>
      </w:r>
      <w:proofErr w:type="spellEnd"/>
      <w:r>
        <w:t xml:space="preserve"> </w:t>
      </w:r>
      <w:proofErr w:type="spellStart"/>
      <w:r>
        <w:t>gunst</w:t>
      </w:r>
      <w:proofErr w:type="spellEnd"/>
      <w:r>
        <w:t xml:space="preserve"> </w:t>
      </w:r>
      <w:proofErr w:type="spellStart"/>
      <w:r>
        <w:t>unnd</w:t>
      </w:r>
      <w:proofErr w:type="spellEnd"/>
      <w:r>
        <w:t xml:space="preserve"> guten willen des HERRN, zu </w:t>
      </w:r>
      <w:proofErr w:type="spellStart"/>
      <w:r>
        <w:t>warer</w:t>
      </w:r>
      <w:proofErr w:type="spellEnd"/>
      <w:r>
        <w:t xml:space="preserve"> </w:t>
      </w:r>
      <w:proofErr w:type="spellStart"/>
      <w:r>
        <w:t>unnd</w:t>
      </w:r>
      <w:proofErr w:type="spellEnd"/>
      <w:r>
        <w:t xml:space="preserve"> </w:t>
      </w:r>
      <w:proofErr w:type="spellStart"/>
      <w:r>
        <w:t>offentlicher</w:t>
      </w:r>
      <w:proofErr w:type="spellEnd"/>
      <w:r>
        <w:t xml:space="preserve"> </w:t>
      </w:r>
      <w:proofErr w:type="spellStart"/>
      <w:r>
        <w:t>bekentnis</w:t>
      </w:r>
      <w:proofErr w:type="spellEnd"/>
      <w:r>
        <w:t xml:space="preserve">, nicht </w:t>
      </w:r>
      <w:proofErr w:type="spellStart"/>
      <w:r>
        <w:t>wolt</w:t>
      </w:r>
      <w:proofErr w:type="spellEnd"/>
      <w:r>
        <w:t xml:space="preserve"> bewegen lassen, der </w:t>
      </w:r>
      <w:proofErr w:type="spellStart"/>
      <w:r>
        <w:t>solte</w:t>
      </w:r>
      <w:proofErr w:type="spellEnd"/>
      <w:r>
        <w:t xml:space="preserve"> doch aus angehender </w:t>
      </w:r>
      <w:proofErr w:type="spellStart"/>
      <w:r>
        <w:t>drewung</w:t>
      </w:r>
      <w:proofErr w:type="spellEnd"/>
      <w:r>
        <w:t xml:space="preserve"> ein </w:t>
      </w:r>
      <w:proofErr w:type="spellStart"/>
      <w:r>
        <w:t>nachdencken</w:t>
      </w:r>
      <w:proofErr w:type="spellEnd"/>
      <w:r>
        <w:t xml:space="preserve"> </w:t>
      </w:r>
      <w:proofErr w:type="spellStart"/>
      <w:r>
        <w:t>nemen</w:t>
      </w:r>
      <w:proofErr w:type="spellEnd"/>
      <w:r>
        <w:t xml:space="preserve">, da </w:t>
      </w:r>
      <w:proofErr w:type="spellStart"/>
      <w:r>
        <w:t>CHRIstus</w:t>
      </w:r>
      <w:proofErr w:type="spellEnd"/>
      <w:r>
        <w:t xml:space="preserve"> also saget, Wer mich aber verleugnet für den Menschen, </w:t>
      </w:r>
      <w:r>
        <w:lastRenderedPageBreak/>
        <w:t xml:space="preserve">den will ich auch verleugnen für meinem </w:t>
      </w:r>
      <w:proofErr w:type="spellStart"/>
      <w:r>
        <w:t>Himlischen</w:t>
      </w:r>
      <w:proofErr w:type="spellEnd"/>
      <w:r>
        <w:t xml:space="preserve"> Vater. </w:t>
      </w:r>
      <w:proofErr w:type="spellStart"/>
      <w:r>
        <w:t>Unnd</w:t>
      </w:r>
      <w:proofErr w:type="spellEnd"/>
      <w:r>
        <w:t xml:space="preserve"> das stillschweigen auch nicht ein stück der Verleugnen sey, bezeuget </w:t>
      </w:r>
      <w:proofErr w:type="spellStart"/>
      <w:r>
        <w:t>CHRIstus</w:t>
      </w:r>
      <w:proofErr w:type="spellEnd"/>
      <w:r>
        <w:t xml:space="preserve">, </w:t>
      </w:r>
      <w:proofErr w:type="spellStart"/>
      <w:r>
        <w:t>Marci</w:t>
      </w:r>
      <w:proofErr w:type="spellEnd"/>
      <w:r>
        <w:t xml:space="preserve"> 8. Wer sich mein </w:t>
      </w:r>
      <w:proofErr w:type="spellStart"/>
      <w:r>
        <w:t>unnd</w:t>
      </w:r>
      <w:proofErr w:type="spellEnd"/>
      <w:r>
        <w:t xml:space="preserve"> meiner Wort </w:t>
      </w:r>
      <w:proofErr w:type="spellStart"/>
      <w:r>
        <w:t>schemet</w:t>
      </w:r>
      <w:proofErr w:type="spellEnd"/>
      <w:r>
        <w:t xml:space="preserve">, unter diesem </w:t>
      </w:r>
      <w:proofErr w:type="spellStart"/>
      <w:r>
        <w:t>Ebrecherischem</w:t>
      </w:r>
      <w:proofErr w:type="spellEnd"/>
      <w:r>
        <w:t xml:space="preserve"> </w:t>
      </w:r>
      <w:proofErr w:type="spellStart"/>
      <w:r>
        <w:t>unnd</w:t>
      </w:r>
      <w:proofErr w:type="spellEnd"/>
      <w:r>
        <w:t xml:space="preserve"> sündigem Geschlechte, des </w:t>
      </w:r>
      <w:proofErr w:type="spellStart"/>
      <w:r>
        <w:t>wirdt</w:t>
      </w:r>
      <w:proofErr w:type="spellEnd"/>
      <w:r>
        <w:t xml:space="preserve"> sich auch des </w:t>
      </w:r>
      <w:proofErr w:type="spellStart"/>
      <w:r>
        <w:t>menschen</w:t>
      </w:r>
      <w:proofErr w:type="spellEnd"/>
      <w:r>
        <w:t xml:space="preserve"> Son </w:t>
      </w:r>
      <w:proofErr w:type="spellStart"/>
      <w:r>
        <w:t>schemen</w:t>
      </w:r>
      <w:proofErr w:type="spellEnd"/>
      <w:r>
        <w:t xml:space="preserve">, wenn er kommen wird, in der </w:t>
      </w:r>
      <w:proofErr w:type="spellStart"/>
      <w:r>
        <w:t>Herrligkeit</w:t>
      </w:r>
      <w:proofErr w:type="spellEnd"/>
      <w:r>
        <w:t xml:space="preserve"> seines Vaters, mit den heiligen Engeln. </w:t>
      </w:r>
    </w:p>
    <w:p w14:paraId="2D4188A1" w14:textId="77777777" w:rsidR="008F11BA" w:rsidRDefault="008F11BA" w:rsidP="008F11BA">
      <w:pPr>
        <w:pStyle w:val="StandardWeb"/>
      </w:pPr>
      <w:r>
        <w:t xml:space="preserve">Dieweil denn unser Religion, die wir, Gottlob, haben, die einige rechte, </w:t>
      </w:r>
      <w:proofErr w:type="spellStart"/>
      <w:r>
        <w:t>ware</w:t>
      </w:r>
      <w:proofErr w:type="spellEnd"/>
      <w:r>
        <w:t xml:space="preserve">, reine, Göttliche Religion und </w:t>
      </w:r>
      <w:proofErr w:type="spellStart"/>
      <w:r>
        <w:t>Lere</w:t>
      </w:r>
      <w:proofErr w:type="spellEnd"/>
      <w:r>
        <w:t xml:space="preserve"> ist, die alleine Gott, und nicht uns oder unsern </w:t>
      </w:r>
      <w:proofErr w:type="spellStart"/>
      <w:r>
        <w:t>krefften</w:t>
      </w:r>
      <w:proofErr w:type="spellEnd"/>
      <w:r>
        <w:t xml:space="preserve"> und </w:t>
      </w:r>
      <w:proofErr w:type="spellStart"/>
      <w:r>
        <w:t>Wercken</w:t>
      </w:r>
      <w:proofErr w:type="spellEnd"/>
      <w:r>
        <w:t xml:space="preserve">, die Ehre </w:t>
      </w:r>
      <w:proofErr w:type="spellStart"/>
      <w:r>
        <w:t>gibet</w:t>
      </w:r>
      <w:proofErr w:type="spellEnd"/>
      <w:r>
        <w:t xml:space="preserve">, </w:t>
      </w:r>
      <w:proofErr w:type="spellStart"/>
      <w:r>
        <w:t>unnd</w:t>
      </w:r>
      <w:proofErr w:type="spellEnd"/>
      <w:r>
        <w:t xml:space="preserve"> auch alleine rechtschaffen </w:t>
      </w:r>
      <w:proofErr w:type="spellStart"/>
      <w:r>
        <w:t>erkendtnis</w:t>
      </w:r>
      <w:proofErr w:type="spellEnd"/>
      <w:r>
        <w:t xml:space="preserve"> </w:t>
      </w:r>
      <w:proofErr w:type="spellStart"/>
      <w:r>
        <w:t>Göttlichs</w:t>
      </w:r>
      <w:proofErr w:type="spellEnd"/>
      <w:r>
        <w:t xml:space="preserve"> </w:t>
      </w:r>
      <w:proofErr w:type="spellStart"/>
      <w:r>
        <w:t>wesens</w:t>
      </w:r>
      <w:proofErr w:type="spellEnd"/>
      <w:r>
        <w:t xml:space="preserve"> und willens mit sich bringet, allein </w:t>
      </w:r>
      <w:proofErr w:type="spellStart"/>
      <w:r>
        <w:t>auff</w:t>
      </w:r>
      <w:proofErr w:type="spellEnd"/>
      <w:r>
        <w:t xml:space="preserve"> den Propheten und Aposteln </w:t>
      </w:r>
      <w:proofErr w:type="spellStart"/>
      <w:r>
        <w:t>Schrifften</w:t>
      </w:r>
      <w:proofErr w:type="spellEnd"/>
      <w:r>
        <w:t xml:space="preserve">, </w:t>
      </w:r>
      <w:proofErr w:type="spellStart"/>
      <w:r>
        <w:t>unnd</w:t>
      </w:r>
      <w:proofErr w:type="spellEnd"/>
      <w:r>
        <w:t xml:space="preserve"> nicht </w:t>
      </w:r>
      <w:proofErr w:type="spellStart"/>
      <w:r>
        <w:t>augg</w:t>
      </w:r>
      <w:proofErr w:type="spellEnd"/>
      <w:r>
        <w:t xml:space="preserve"> Menschliche </w:t>
      </w:r>
      <w:proofErr w:type="spellStart"/>
      <w:r>
        <w:t>weisheit</w:t>
      </w:r>
      <w:proofErr w:type="spellEnd"/>
      <w:r>
        <w:t xml:space="preserve"> und </w:t>
      </w:r>
      <w:proofErr w:type="spellStart"/>
      <w:r>
        <w:t>gutdüncken</w:t>
      </w:r>
      <w:proofErr w:type="spellEnd"/>
      <w:r>
        <w:t xml:space="preserve">, </w:t>
      </w:r>
      <w:proofErr w:type="spellStart"/>
      <w:r>
        <w:t>gebawet</w:t>
      </w:r>
      <w:proofErr w:type="spellEnd"/>
      <w:r>
        <w:t xml:space="preserve">, So sind wir für Gott und seiner gemeine </w:t>
      </w:r>
      <w:proofErr w:type="spellStart"/>
      <w:r>
        <w:t>schüldig</w:t>
      </w:r>
      <w:proofErr w:type="spellEnd"/>
      <w:r>
        <w:t xml:space="preserve">, dieselbige stets für und für, mündlich und </w:t>
      </w:r>
      <w:proofErr w:type="spellStart"/>
      <w:r>
        <w:t>schrifftlich</w:t>
      </w:r>
      <w:proofErr w:type="spellEnd"/>
      <w:r>
        <w:t xml:space="preserve"> zu bekennen, Gotte zu Ehren, und andern zu </w:t>
      </w:r>
      <w:proofErr w:type="spellStart"/>
      <w:r>
        <w:t>unterricht</w:t>
      </w:r>
      <w:proofErr w:type="spellEnd"/>
      <w:r>
        <w:t xml:space="preserve">, und </w:t>
      </w:r>
      <w:proofErr w:type="spellStart"/>
      <w:r>
        <w:t>zuverlegen</w:t>
      </w:r>
      <w:proofErr w:type="spellEnd"/>
      <w:r>
        <w:t xml:space="preserve"> die </w:t>
      </w:r>
      <w:proofErr w:type="spellStart"/>
      <w:r>
        <w:t>irrthumb</w:t>
      </w:r>
      <w:proofErr w:type="spellEnd"/>
      <w:r>
        <w:t xml:space="preserve"> derer, so entweder vom Göttlichen wesen oder willen, von seinem Wort </w:t>
      </w:r>
      <w:proofErr w:type="spellStart"/>
      <w:r>
        <w:t>odder</w:t>
      </w:r>
      <w:proofErr w:type="spellEnd"/>
      <w:r>
        <w:t xml:space="preserve"> </w:t>
      </w:r>
      <w:proofErr w:type="spellStart"/>
      <w:r>
        <w:t>Sacramenten</w:t>
      </w:r>
      <w:proofErr w:type="spellEnd"/>
      <w:r>
        <w:t xml:space="preserve">, unrecht und unchristlich lehren. </w:t>
      </w:r>
    </w:p>
    <w:p w14:paraId="46236241" w14:textId="77777777" w:rsidR="008F11BA" w:rsidRDefault="008F11BA" w:rsidP="008F11BA">
      <w:pPr>
        <w:pStyle w:val="StandardWeb"/>
      </w:pPr>
      <w:proofErr w:type="spellStart"/>
      <w:r>
        <w:t>Auff</w:t>
      </w:r>
      <w:proofErr w:type="spellEnd"/>
      <w:r>
        <w:t xml:space="preserve"> diese </w:t>
      </w:r>
      <w:proofErr w:type="spellStart"/>
      <w:r>
        <w:t>erzelte</w:t>
      </w:r>
      <w:proofErr w:type="spellEnd"/>
      <w:r>
        <w:t xml:space="preserve"> erste </w:t>
      </w:r>
      <w:proofErr w:type="spellStart"/>
      <w:r>
        <w:t>ursache</w:t>
      </w:r>
      <w:proofErr w:type="spellEnd"/>
      <w:r>
        <w:t xml:space="preserve"> gefallen nu </w:t>
      </w:r>
      <w:proofErr w:type="spellStart"/>
      <w:r>
        <w:t>zwerley</w:t>
      </w:r>
      <w:proofErr w:type="spellEnd"/>
      <w:r>
        <w:t xml:space="preserve"> einrede, etlicher guter Leute, die </w:t>
      </w:r>
      <w:proofErr w:type="spellStart"/>
      <w:r>
        <w:t>allerley</w:t>
      </w:r>
      <w:proofErr w:type="spellEnd"/>
      <w:r>
        <w:t xml:space="preserve"> menschliches </w:t>
      </w:r>
      <w:proofErr w:type="spellStart"/>
      <w:r>
        <w:t>bedencken</w:t>
      </w:r>
      <w:proofErr w:type="spellEnd"/>
      <w:r>
        <w:t xml:space="preserve"> hierinnen haben, und also eigentlich und </w:t>
      </w:r>
      <w:proofErr w:type="spellStart"/>
      <w:r>
        <w:t>tieff</w:t>
      </w:r>
      <w:proofErr w:type="spellEnd"/>
      <w:r>
        <w:t xml:space="preserve">, die </w:t>
      </w:r>
      <w:proofErr w:type="spellStart"/>
      <w:r>
        <w:t>notwendigkeit</w:t>
      </w:r>
      <w:proofErr w:type="spellEnd"/>
      <w:r>
        <w:t xml:space="preserve"> der </w:t>
      </w:r>
      <w:proofErr w:type="spellStart"/>
      <w:r>
        <w:t>bekentnis</w:t>
      </w:r>
      <w:proofErr w:type="spellEnd"/>
      <w:r>
        <w:t xml:space="preserve"> nicht bewegen. </w:t>
      </w:r>
    </w:p>
    <w:p w14:paraId="567D2251" w14:textId="77777777" w:rsidR="008F11BA" w:rsidRDefault="008F11BA" w:rsidP="008F11BA">
      <w:pPr>
        <w:pStyle w:val="berschrift4"/>
      </w:pPr>
      <w:r>
        <w:t>I.</w:t>
      </w:r>
    </w:p>
    <w:p w14:paraId="199A5AF0" w14:textId="77777777" w:rsidR="008F11BA" w:rsidRDefault="008F11BA" w:rsidP="008F11BA">
      <w:pPr>
        <w:pStyle w:val="StandardWeb"/>
      </w:pPr>
      <w:proofErr w:type="spellStart"/>
      <w:r>
        <w:t>ERstlich</w:t>
      </w:r>
      <w:proofErr w:type="spellEnd"/>
      <w:r>
        <w:t xml:space="preserve"> sagen sie. Es sey </w:t>
      </w:r>
      <w:proofErr w:type="spellStart"/>
      <w:r>
        <w:t>one</w:t>
      </w:r>
      <w:proofErr w:type="spellEnd"/>
      <w:r>
        <w:t xml:space="preserve"> not eine öffentliche </w:t>
      </w:r>
      <w:proofErr w:type="spellStart"/>
      <w:r>
        <w:t>bekentnis</w:t>
      </w:r>
      <w:proofErr w:type="spellEnd"/>
      <w:r>
        <w:t xml:space="preserve"> der </w:t>
      </w:r>
      <w:proofErr w:type="spellStart"/>
      <w:r>
        <w:t>Lere</w:t>
      </w:r>
      <w:proofErr w:type="spellEnd"/>
      <w:r>
        <w:t xml:space="preserve"> zu thun, oder </w:t>
      </w:r>
      <w:proofErr w:type="spellStart"/>
      <w:r>
        <w:t>schrifftlich</w:t>
      </w:r>
      <w:proofErr w:type="spellEnd"/>
      <w:r>
        <w:t xml:space="preserve"> </w:t>
      </w:r>
      <w:proofErr w:type="spellStart"/>
      <w:r>
        <w:t>inn</w:t>
      </w:r>
      <w:proofErr w:type="spellEnd"/>
      <w:r>
        <w:t xml:space="preserve"> druck zu geben, dieweil niemand sey, der solche von uns fordere, oder </w:t>
      </w:r>
      <w:proofErr w:type="spellStart"/>
      <w:r>
        <w:t>darauff</w:t>
      </w:r>
      <w:proofErr w:type="spellEnd"/>
      <w:r>
        <w:t xml:space="preserve"> dringe, Wenn aber </w:t>
      </w:r>
      <w:proofErr w:type="spellStart"/>
      <w:r>
        <w:t>solchs</w:t>
      </w:r>
      <w:proofErr w:type="spellEnd"/>
      <w:r>
        <w:t xml:space="preserve"> von jemandes </w:t>
      </w:r>
      <w:proofErr w:type="spellStart"/>
      <w:r>
        <w:t>begeret</w:t>
      </w:r>
      <w:proofErr w:type="spellEnd"/>
      <w:r>
        <w:t xml:space="preserve"> würde, als dann </w:t>
      </w:r>
      <w:proofErr w:type="spellStart"/>
      <w:r>
        <w:t>were</w:t>
      </w:r>
      <w:proofErr w:type="spellEnd"/>
      <w:r>
        <w:t xml:space="preserve"> zeit </w:t>
      </w:r>
      <w:proofErr w:type="spellStart"/>
      <w:r>
        <w:t>gnug</w:t>
      </w:r>
      <w:proofErr w:type="spellEnd"/>
      <w:r>
        <w:t xml:space="preserve">, damit an tag zu kommen. </w:t>
      </w:r>
      <w:proofErr w:type="spellStart"/>
      <w:r>
        <w:t>Darauff</w:t>
      </w:r>
      <w:proofErr w:type="spellEnd"/>
      <w:r>
        <w:t xml:space="preserve"> </w:t>
      </w:r>
      <w:proofErr w:type="spellStart"/>
      <w:r>
        <w:t>antwort</w:t>
      </w:r>
      <w:proofErr w:type="spellEnd"/>
      <w:r>
        <w:t xml:space="preserve"> ich, das unser lieber HERR Gott der </w:t>
      </w:r>
      <w:proofErr w:type="spellStart"/>
      <w:r>
        <w:t>öberste</w:t>
      </w:r>
      <w:proofErr w:type="spellEnd"/>
      <w:r>
        <w:t xml:space="preserve"> und </w:t>
      </w:r>
      <w:proofErr w:type="spellStart"/>
      <w:r>
        <w:t>höheste</w:t>
      </w:r>
      <w:proofErr w:type="spellEnd"/>
      <w:r>
        <w:t xml:space="preserve"> König, wie vor beweiset, solche </w:t>
      </w:r>
      <w:proofErr w:type="spellStart"/>
      <w:r>
        <w:t>bekendtnis</w:t>
      </w:r>
      <w:proofErr w:type="spellEnd"/>
      <w:r>
        <w:t xml:space="preserve"> von uns mit ernst erfordert, zu allen </w:t>
      </w:r>
      <w:proofErr w:type="spellStart"/>
      <w:r>
        <w:t>zeiten</w:t>
      </w:r>
      <w:proofErr w:type="spellEnd"/>
      <w:r>
        <w:t xml:space="preserve">, da es zu Ehre seines Namens, und </w:t>
      </w:r>
      <w:proofErr w:type="spellStart"/>
      <w:r>
        <w:t>ausbreitung</w:t>
      </w:r>
      <w:proofErr w:type="spellEnd"/>
      <w:r>
        <w:t xml:space="preserve"> seines </w:t>
      </w:r>
      <w:proofErr w:type="spellStart"/>
      <w:r>
        <w:t>worts</w:t>
      </w:r>
      <w:proofErr w:type="spellEnd"/>
      <w:r>
        <w:t xml:space="preserve"> dienen </w:t>
      </w:r>
      <w:proofErr w:type="spellStart"/>
      <w:r>
        <w:t>unnd</w:t>
      </w:r>
      <w:proofErr w:type="spellEnd"/>
      <w:r>
        <w:t xml:space="preserve"> </w:t>
      </w:r>
      <w:proofErr w:type="spellStart"/>
      <w:r>
        <w:t>fürderlich</w:t>
      </w:r>
      <w:proofErr w:type="spellEnd"/>
      <w:r>
        <w:t xml:space="preserve"> sein mag. Hie ist man zu gehorsamen </w:t>
      </w:r>
      <w:proofErr w:type="spellStart"/>
      <w:r>
        <w:t>schüldig</w:t>
      </w:r>
      <w:proofErr w:type="spellEnd"/>
      <w:r>
        <w:t xml:space="preserve">, </w:t>
      </w:r>
      <w:proofErr w:type="spellStart"/>
      <w:r>
        <w:t>Solt</w:t>
      </w:r>
      <w:proofErr w:type="spellEnd"/>
      <w:r>
        <w:t xml:space="preserve"> auch manch </w:t>
      </w:r>
      <w:proofErr w:type="spellStart"/>
      <w:r>
        <w:t>gleubiger</w:t>
      </w:r>
      <w:proofErr w:type="spellEnd"/>
      <w:r>
        <w:t xml:space="preserve"> </w:t>
      </w:r>
      <w:proofErr w:type="spellStart"/>
      <w:r>
        <w:t>unnd</w:t>
      </w:r>
      <w:proofErr w:type="spellEnd"/>
      <w:r>
        <w:t xml:space="preserve"> </w:t>
      </w:r>
      <w:proofErr w:type="spellStart"/>
      <w:r>
        <w:t>Gottsgelerter</w:t>
      </w:r>
      <w:proofErr w:type="spellEnd"/>
      <w:r>
        <w:t xml:space="preserve"> Christ, nicht ehe mit seiner </w:t>
      </w:r>
      <w:proofErr w:type="spellStart"/>
      <w:r>
        <w:t>benendtnis</w:t>
      </w:r>
      <w:proofErr w:type="spellEnd"/>
      <w:r>
        <w:t xml:space="preserve">, Gottes Namen und Ehre </w:t>
      </w:r>
      <w:proofErr w:type="spellStart"/>
      <w:r>
        <w:t>rhümen</w:t>
      </w:r>
      <w:proofErr w:type="spellEnd"/>
      <w:r>
        <w:t xml:space="preserve"> und preisen, auch nicht ehe </w:t>
      </w:r>
      <w:proofErr w:type="spellStart"/>
      <w:r>
        <w:t>falche</w:t>
      </w:r>
      <w:proofErr w:type="spellEnd"/>
      <w:r>
        <w:t xml:space="preserve"> </w:t>
      </w:r>
      <w:proofErr w:type="spellStart"/>
      <w:r>
        <w:t>lere</w:t>
      </w:r>
      <w:proofErr w:type="spellEnd"/>
      <w:r>
        <w:t xml:space="preserve"> straffen und widerlegen, es würde dann zuvor von den Obersten oder Kindern dieser </w:t>
      </w:r>
      <w:proofErr w:type="spellStart"/>
      <w:r>
        <w:t>welt</w:t>
      </w:r>
      <w:proofErr w:type="spellEnd"/>
      <w:r>
        <w:t xml:space="preserve"> von ihm </w:t>
      </w:r>
      <w:proofErr w:type="spellStart"/>
      <w:r>
        <w:t>begeret</w:t>
      </w:r>
      <w:proofErr w:type="spellEnd"/>
      <w:r>
        <w:t xml:space="preserve">, so würde die Predigt des Evangelii </w:t>
      </w:r>
      <w:proofErr w:type="spellStart"/>
      <w:r>
        <w:t>langesam</w:t>
      </w:r>
      <w:proofErr w:type="spellEnd"/>
      <w:r>
        <w:t xml:space="preserve"> an tag kommen, die </w:t>
      </w:r>
      <w:proofErr w:type="spellStart"/>
      <w:r>
        <w:t>unverstendigen</w:t>
      </w:r>
      <w:proofErr w:type="spellEnd"/>
      <w:r>
        <w:t xml:space="preserve"> selten unterrichtet werden, Gottes Name und Ehre wenig gepreiset, und falsche </w:t>
      </w:r>
      <w:proofErr w:type="spellStart"/>
      <w:r>
        <w:t>lere</w:t>
      </w:r>
      <w:proofErr w:type="spellEnd"/>
      <w:r>
        <w:t xml:space="preserve"> nimmermehr </w:t>
      </w:r>
      <w:proofErr w:type="spellStart"/>
      <w:r>
        <w:t>gestraffet</w:t>
      </w:r>
      <w:proofErr w:type="spellEnd"/>
      <w:r>
        <w:t xml:space="preserve"> noch getadelt werden. Ob auch </w:t>
      </w:r>
      <w:proofErr w:type="spellStart"/>
      <w:r>
        <w:t>wol</w:t>
      </w:r>
      <w:proofErr w:type="spellEnd"/>
      <w:r>
        <w:t xml:space="preserve"> die </w:t>
      </w:r>
      <w:proofErr w:type="spellStart"/>
      <w:r>
        <w:t>fürnembsten</w:t>
      </w:r>
      <w:proofErr w:type="spellEnd"/>
      <w:r>
        <w:t xml:space="preserve"> dieser Welt, nicht eigentlich die </w:t>
      </w:r>
      <w:proofErr w:type="spellStart"/>
      <w:r>
        <w:t>bekendtnis</w:t>
      </w:r>
      <w:proofErr w:type="spellEnd"/>
      <w:r>
        <w:t xml:space="preserve"> der </w:t>
      </w:r>
      <w:proofErr w:type="spellStart"/>
      <w:r>
        <w:t>Warheit</w:t>
      </w:r>
      <w:proofErr w:type="spellEnd"/>
      <w:r>
        <w:t xml:space="preserve"> von uns </w:t>
      </w:r>
      <w:proofErr w:type="spellStart"/>
      <w:r>
        <w:t>begeren</w:t>
      </w:r>
      <w:proofErr w:type="spellEnd"/>
      <w:r>
        <w:t xml:space="preserve">, sondern viel lieber dieselbige geschwiegen sehen, oder da sie die von uns fordern, nur </w:t>
      </w:r>
      <w:proofErr w:type="spellStart"/>
      <w:r>
        <w:t>dardurch</w:t>
      </w:r>
      <w:proofErr w:type="spellEnd"/>
      <w:r>
        <w:t xml:space="preserve"> ein </w:t>
      </w:r>
      <w:proofErr w:type="spellStart"/>
      <w:r>
        <w:t>ursache</w:t>
      </w:r>
      <w:proofErr w:type="spellEnd"/>
      <w:r>
        <w:t xml:space="preserve"> suchen, damit an uns zu kommen, So sind wir dennoch auch in dem fall unser </w:t>
      </w:r>
      <w:proofErr w:type="spellStart"/>
      <w:r>
        <w:t>bekenntnis</w:t>
      </w:r>
      <w:proofErr w:type="spellEnd"/>
      <w:r>
        <w:t xml:space="preserve">, klar </w:t>
      </w:r>
      <w:proofErr w:type="spellStart"/>
      <w:r>
        <w:t>unnd</w:t>
      </w:r>
      <w:proofErr w:type="spellEnd"/>
      <w:r>
        <w:t xml:space="preserve"> ausdrücklich </w:t>
      </w:r>
      <w:proofErr w:type="spellStart"/>
      <w:r>
        <w:t>zuthun</w:t>
      </w:r>
      <w:proofErr w:type="spellEnd"/>
      <w:r>
        <w:t xml:space="preserve"> </w:t>
      </w:r>
      <w:proofErr w:type="spellStart"/>
      <w:r>
        <w:t>schüldig</w:t>
      </w:r>
      <w:proofErr w:type="spellEnd"/>
      <w:r>
        <w:t xml:space="preserve">, Und ist unleugbar, das darzu sonst allenthalben in allen landen viel frommer, </w:t>
      </w:r>
      <w:proofErr w:type="spellStart"/>
      <w:r>
        <w:t>guthertziger</w:t>
      </w:r>
      <w:proofErr w:type="spellEnd"/>
      <w:r>
        <w:t xml:space="preserve"> Leute sind, die von herzen </w:t>
      </w:r>
      <w:proofErr w:type="spellStart"/>
      <w:r>
        <w:t>begeren</w:t>
      </w:r>
      <w:proofErr w:type="spellEnd"/>
      <w:r>
        <w:t xml:space="preserve">, vieler Christen </w:t>
      </w:r>
      <w:proofErr w:type="spellStart"/>
      <w:r>
        <w:t>manichfaltige</w:t>
      </w:r>
      <w:proofErr w:type="spellEnd"/>
      <w:r>
        <w:t xml:space="preserve">, und doch </w:t>
      </w:r>
      <w:proofErr w:type="spellStart"/>
      <w:r>
        <w:t>eintrechtige</w:t>
      </w:r>
      <w:proofErr w:type="spellEnd"/>
      <w:r>
        <w:t xml:space="preserve"> </w:t>
      </w:r>
      <w:proofErr w:type="spellStart"/>
      <w:r>
        <w:t>bekendtnissen</w:t>
      </w:r>
      <w:proofErr w:type="spellEnd"/>
      <w:r>
        <w:t xml:space="preserve"> der Lehre, in diesen letzten trübseligen </w:t>
      </w:r>
      <w:proofErr w:type="spellStart"/>
      <w:r>
        <w:t>zeiten</w:t>
      </w:r>
      <w:proofErr w:type="spellEnd"/>
      <w:r>
        <w:t xml:space="preserve">, zu sehen, zu lesen, </w:t>
      </w:r>
      <w:proofErr w:type="spellStart"/>
      <w:r>
        <w:t>unnd</w:t>
      </w:r>
      <w:proofErr w:type="spellEnd"/>
      <w:r>
        <w:t xml:space="preserve"> sich damit zu </w:t>
      </w:r>
      <w:proofErr w:type="spellStart"/>
      <w:r>
        <w:t>stercken</w:t>
      </w:r>
      <w:proofErr w:type="spellEnd"/>
      <w:r>
        <w:t xml:space="preserve">, Die auch </w:t>
      </w:r>
      <w:proofErr w:type="spellStart"/>
      <w:r>
        <w:t>darumb</w:t>
      </w:r>
      <w:proofErr w:type="spellEnd"/>
      <w:r>
        <w:t xml:space="preserve"> bey uns und andern ansuchen, welches, so es </w:t>
      </w:r>
      <w:proofErr w:type="spellStart"/>
      <w:r>
        <w:t>inen</w:t>
      </w:r>
      <w:proofErr w:type="spellEnd"/>
      <w:r>
        <w:t xml:space="preserve"> abgeschlagen würde, wider die Brüderliche liebe </w:t>
      </w:r>
      <w:proofErr w:type="spellStart"/>
      <w:r>
        <w:t>were</w:t>
      </w:r>
      <w:proofErr w:type="spellEnd"/>
      <w:r>
        <w:t xml:space="preserve">. So man doch ein solchs auch den Feinden nicht abschlagen </w:t>
      </w:r>
      <w:proofErr w:type="spellStart"/>
      <w:r>
        <w:t>könte</w:t>
      </w:r>
      <w:proofErr w:type="spellEnd"/>
      <w:r>
        <w:t xml:space="preserve">, Wie Petrus vermeldet, I Petri 3. Seid allezeit bereit zur </w:t>
      </w:r>
      <w:proofErr w:type="spellStart"/>
      <w:r>
        <w:t>verantwortung</w:t>
      </w:r>
      <w:proofErr w:type="spellEnd"/>
      <w:r>
        <w:t xml:space="preserve"> </w:t>
      </w:r>
      <w:proofErr w:type="spellStart"/>
      <w:r>
        <w:t>jederman</w:t>
      </w:r>
      <w:proofErr w:type="spellEnd"/>
      <w:r>
        <w:t xml:space="preserve">, Der </w:t>
      </w:r>
      <w:proofErr w:type="spellStart"/>
      <w:r>
        <w:t>grundt</w:t>
      </w:r>
      <w:proofErr w:type="spellEnd"/>
      <w:r>
        <w:t xml:space="preserve"> fordert der </w:t>
      </w:r>
      <w:proofErr w:type="spellStart"/>
      <w:r>
        <w:t>hoffnung</w:t>
      </w:r>
      <w:proofErr w:type="spellEnd"/>
      <w:r>
        <w:t xml:space="preserve">, die in euch ist. </w:t>
      </w:r>
    </w:p>
    <w:p w14:paraId="519F770A" w14:textId="77777777" w:rsidR="008F11BA" w:rsidRDefault="008F11BA" w:rsidP="008F11BA">
      <w:pPr>
        <w:pStyle w:val="StandardWeb"/>
      </w:pPr>
      <w:r>
        <w:t xml:space="preserve">Ja </w:t>
      </w:r>
      <w:proofErr w:type="spellStart"/>
      <w:r>
        <w:t>sprichstu</w:t>
      </w:r>
      <w:proofErr w:type="spellEnd"/>
      <w:r>
        <w:t xml:space="preserve">. Haben doch allbereit andere dergleichen </w:t>
      </w:r>
      <w:proofErr w:type="spellStart"/>
      <w:r>
        <w:t>bekendtnis</w:t>
      </w:r>
      <w:proofErr w:type="spellEnd"/>
      <w:r>
        <w:t xml:space="preserve"> gethan, </w:t>
      </w:r>
      <w:proofErr w:type="spellStart"/>
      <w:r>
        <w:t>unnd</w:t>
      </w:r>
      <w:proofErr w:type="spellEnd"/>
      <w:r>
        <w:t xml:space="preserve"> ausgehen lassen, </w:t>
      </w:r>
      <w:proofErr w:type="spellStart"/>
      <w:r>
        <w:t>inn</w:t>
      </w:r>
      <w:proofErr w:type="spellEnd"/>
      <w:r>
        <w:t xml:space="preserve"> welchem sich solche </w:t>
      </w:r>
      <w:proofErr w:type="spellStart"/>
      <w:r>
        <w:t>guthertzige</w:t>
      </w:r>
      <w:proofErr w:type="spellEnd"/>
      <w:r>
        <w:t xml:space="preserve"> und </w:t>
      </w:r>
      <w:proofErr w:type="spellStart"/>
      <w:r>
        <w:t>begirige</w:t>
      </w:r>
      <w:proofErr w:type="spellEnd"/>
      <w:r>
        <w:t xml:space="preserve"> Leut gnugsam </w:t>
      </w:r>
      <w:proofErr w:type="spellStart"/>
      <w:r>
        <w:t>zuerholen</w:t>
      </w:r>
      <w:proofErr w:type="spellEnd"/>
      <w:r>
        <w:t xml:space="preserve"> </w:t>
      </w:r>
      <w:proofErr w:type="spellStart"/>
      <w:r>
        <w:t>hetten</w:t>
      </w:r>
      <w:proofErr w:type="spellEnd"/>
      <w:r>
        <w:t xml:space="preserve">, das sie unserer </w:t>
      </w:r>
      <w:proofErr w:type="spellStart"/>
      <w:r>
        <w:t>bekendtnis</w:t>
      </w:r>
      <w:proofErr w:type="spellEnd"/>
      <w:r>
        <w:t xml:space="preserve"> </w:t>
      </w:r>
      <w:proofErr w:type="spellStart"/>
      <w:r>
        <w:t>disfals</w:t>
      </w:r>
      <w:proofErr w:type="spellEnd"/>
      <w:r>
        <w:t xml:space="preserve"> je nicht </w:t>
      </w:r>
      <w:proofErr w:type="spellStart"/>
      <w:r>
        <w:t>bedürfften</w:t>
      </w:r>
      <w:proofErr w:type="spellEnd"/>
      <w:r>
        <w:t xml:space="preserve">? Antwort. Wie Gott </w:t>
      </w:r>
      <w:proofErr w:type="spellStart"/>
      <w:r>
        <w:t>wolte</w:t>
      </w:r>
      <w:proofErr w:type="spellEnd"/>
      <w:r>
        <w:t xml:space="preserve">, das alle </w:t>
      </w:r>
      <w:proofErr w:type="spellStart"/>
      <w:r>
        <w:t>Israeliter</w:t>
      </w:r>
      <w:proofErr w:type="spellEnd"/>
      <w:r>
        <w:t xml:space="preserve"> etwas zum </w:t>
      </w:r>
      <w:proofErr w:type="spellStart"/>
      <w:r>
        <w:t>gebewe</w:t>
      </w:r>
      <w:proofErr w:type="spellEnd"/>
      <w:r>
        <w:t xml:space="preserve"> des Tabernakels geben </w:t>
      </w:r>
      <w:proofErr w:type="spellStart"/>
      <w:r>
        <w:t>solten</w:t>
      </w:r>
      <w:proofErr w:type="spellEnd"/>
      <w:r>
        <w:t xml:space="preserve">, wenn es auch nicht mehr denn </w:t>
      </w:r>
      <w:proofErr w:type="spellStart"/>
      <w:r>
        <w:t>Ziegenhar</w:t>
      </w:r>
      <w:proofErr w:type="spellEnd"/>
      <w:r>
        <w:t xml:space="preserve"> gewesen, Also will er auch, das alle </w:t>
      </w:r>
      <w:proofErr w:type="spellStart"/>
      <w:r>
        <w:t>CHristen</w:t>
      </w:r>
      <w:proofErr w:type="spellEnd"/>
      <w:r>
        <w:t xml:space="preserve">, oder doch zum wenigsten alle Gemeinen, mit </w:t>
      </w:r>
      <w:proofErr w:type="spellStart"/>
      <w:r>
        <w:t>irer</w:t>
      </w:r>
      <w:proofErr w:type="spellEnd"/>
      <w:r>
        <w:t xml:space="preserve"> </w:t>
      </w:r>
      <w:proofErr w:type="spellStart"/>
      <w:r>
        <w:t>bekentnis</w:t>
      </w:r>
      <w:proofErr w:type="spellEnd"/>
      <w:r>
        <w:t xml:space="preserve">, die Ehre seines Namens und </w:t>
      </w:r>
      <w:proofErr w:type="spellStart"/>
      <w:r>
        <w:t>worts</w:t>
      </w:r>
      <w:proofErr w:type="spellEnd"/>
      <w:r>
        <w:t xml:space="preserve">, ausbreiten, und in diesen </w:t>
      </w:r>
      <w:proofErr w:type="spellStart"/>
      <w:r>
        <w:t>seltzamen</w:t>
      </w:r>
      <w:proofErr w:type="spellEnd"/>
      <w:r>
        <w:t xml:space="preserve"> </w:t>
      </w:r>
      <w:proofErr w:type="spellStart"/>
      <w:r>
        <w:t>leufften</w:t>
      </w:r>
      <w:proofErr w:type="spellEnd"/>
      <w:r>
        <w:t xml:space="preserve"> retten sollen, Und </w:t>
      </w:r>
      <w:proofErr w:type="spellStart"/>
      <w:r>
        <w:t>gefellet</w:t>
      </w:r>
      <w:proofErr w:type="spellEnd"/>
      <w:r>
        <w:t xml:space="preserve"> ihm gar nicht, so jemands mit stillschweigen, seine </w:t>
      </w:r>
      <w:proofErr w:type="spellStart"/>
      <w:r>
        <w:t>hülffe</w:t>
      </w:r>
      <w:proofErr w:type="spellEnd"/>
      <w:r>
        <w:t xml:space="preserve"> </w:t>
      </w:r>
      <w:r>
        <w:lastRenderedPageBreak/>
        <w:t xml:space="preserve">davon entziehen </w:t>
      </w:r>
      <w:proofErr w:type="spellStart"/>
      <w:r>
        <w:t>wolte</w:t>
      </w:r>
      <w:proofErr w:type="spellEnd"/>
      <w:r>
        <w:t xml:space="preserve">, Sonderlich welchen er Gnaden, Gamen </w:t>
      </w:r>
      <w:proofErr w:type="spellStart"/>
      <w:r>
        <w:t>unnd</w:t>
      </w:r>
      <w:proofErr w:type="spellEnd"/>
      <w:r>
        <w:t xml:space="preserve"> Verstand, </w:t>
      </w:r>
      <w:proofErr w:type="spellStart"/>
      <w:r>
        <w:t>solchs</w:t>
      </w:r>
      <w:proofErr w:type="spellEnd"/>
      <w:r>
        <w:t xml:space="preserve"> </w:t>
      </w:r>
      <w:proofErr w:type="spellStart"/>
      <w:r>
        <w:t>wol</w:t>
      </w:r>
      <w:proofErr w:type="spellEnd"/>
      <w:r>
        <w:t xml:space="preserve"> zu thun darzu verliehen </w:t>
      </w:r>
      <w:proofErr w:type="spellStart"/>
      <w:r>
        <w:t>unnd</w:t>
      </w:r>
      <w:proofErr w:type="spellEnd"/>
      <w:r>
        <w:t xml:space="preserve"> geben hat. Und da mans gleich der </w:t>
      </w:r>
      <w:proofErr w:type="spellStart"/>
      <w:r>
        <w:t>kunst</w:t>
      </w:r>
      <w:proofErr w:type="spellEnd"/>
      <w:r>
        <w:t xml:space="preserve"> ausrede/ form/ </w:t>
      </w:r>
      <w:proofErr w:type="spellStart"/>
      <w:r>
        <w:t>art</w:t>
      </w:r>
      <w:proofErr w:type="spellEnd"/>
      <w:r>
        <w:t xml:space="preserve">/ und </w:t>
      </w:r>
      <w:proofErr w:type="spellStart"/>
      <w:r>
        <w:t>geschickligkeit</w:t>
      </w:r>
      <w:proofErr w:type="spellEnd"/>
      <w:r>
        <w:t xml:space="preserve"> halben </w:t>
      </w:r>
      <w:proofErr w:type="spellStart"/>
      <w:r>
        <w:t>nich</w:t>
      </w:r>
      <w:proofErr w:type="spellEnd"/>
      <w:r>
        <w:t xml:space="preserve"> so gut als andere machen </w:t>
      </w:r>
      <w:proofErr w:type="spellStart"/>
      <w:r>
        <w:t>köndten</w:t>
      </w:r>
      <w:proofErr w:type="spellEnd"/>
      <w:r>
        <w:t xml:space="preserve">. So will ers dennoch von uns haben, auch im gefallen lassen, </w:t>
      </w:r>
      <w:proofErr w:type="spellStart"/>
      <w:r>
        <w:t>unnd</w:t>
      </w:r>
      <w:proofErr w:type="spellEnd"/>
      <w:r>
        <w:t xml:space="preserve"> seinen Segen darzu geben, das es nicht </w:t>
      </w:r>
      <w:proofErr w:type="spellStart"/>
      <w:r>
        <w:t>one</w:t>
      </w:r>
      <w:proofErr w:type="spellEnd"/>
      <w:r>
        <w:t xml:space="preserve"> </w:t>
      </w:r>
      <w:proofErr w:type="spellStart"/>
      <w:r>
        <w:t>frucht</w:t>
      </w:r>
      <w:proofErr w:type="spellEnd"/>
      <w:r>
        <w:t xml:space="preserve"> abgehen solle. Denn es waren im alten Testament nicht alles gülden Leuchten, </w:t>
      </w:r>
      <w:proofErr w:type="spellStart"/>
      <w:r>
        <w:t>Cedern</w:t>
      </w:r>
      <w:proofErr w:type="spellEnd"/>
      <w:r>
        <w:t xml:space="preserve"> </w:t>
      </w:r>
      <w:proofErr w:type="spellStart"/>
      <w:r>
        <w:t>bret</w:t>
      </w:r>
      <w:proofErr w:type="spellEnd"/>
      <w:r>
        <w:t xml:space="preserve">, seiden Teppich, </w:t>
      </w:r>
      <w:proofErr w:type="spellStart"/>
      <w:r>
        <w:t>dardurch</w:t>
      </w:r>
      <w:proofErr w:type="spellEnd"/>
      <w:r>
        <w:t xml:space="preserve"> der Gottes dienst gezieret und befördert ward, sondern auch </w:t>
      </w:r>
      <w:proofErr w:type="spellStart"/>
      <w:r>
        <w:t>Liechtschneutzen</w:t>
      </w:r>
      <w:proofErr w:type="spellEnd"/>
      <w:r>
        <w:t xml:space="preserve">, </w:t>
      </w:r>
      <w:proofErr w:type="spellStart"/>
      <w:r>
        <w:t>ehrne</w:t>
      </w:r>
      <w:proofErr w:type="spellEnd"/>
      <w:r>
        <w:t xml:space="preserve"> </w:t>
      </w:r>
      <w:proofErr w:type="spellStart"/>
      <w:r>
        <w:t>aschentöpffe</w:t>
      </w:r>
      <w:proofErr w:type="spellEnd"/>
      <w:r>
        <w:t xml:space="preserve">, </w:t>
      </w:r>
      <w:proofErr w:type="spellStart"/>
      <w:r>
        <w:t>schauffeln</w:t>
      </w:r>
      <w:proofErr w:type="spellEnd"/>
      <w:r>
        <w:t xml:space="preserve">, </w:t>
      </w:r>
      <w:proofErr w:type="spellStart"/>
      <w:r>
        <w:t>krewel</w:t>
      </w:r>
      <w:proofErr w:type="spellEnd"/>
      <w:r>
        <w:t xml:space="preserve">, </w:t>
      </w:r>
      <w:proofErr w:type="spellStart"/>
      <w:r>
        <w:t>pfannen</w:t>
      </w:r>
      <w:proofErr w:type="spellEnd"/>
      <w:r>
        <w:t xml:space="preserve">, </w:t>
      </w:r>
      <w:proofErr w:type="spellStart"/>
      <w:r>
        <w:t>negen</w:t>
      </w:r>
      <w:proofErr w:type="spellEnd"/>
      <w:r>
        <w:t xml:space="preserve">, die doch alle ihren brauch und nutz hatten, auch derselbigen keins </w:t>
      </w:r>
      <w:proofErr w:type="spellStart"/>
      <w:r>
        <w:t>müssig</w:t>
      </w:r>
      <w:proofErr w:type="spellEnd"/>
      <w:r>
        <w:t xml:space="preserve"> und ungebraucht, still zu liegen gemacht worden. </w:t>
      </w:r>
    </w:p>
    <w:p w14:paraId="6DA689E8" w14:textId="77777777" w:rsidR="008F11BA" w:rsidRDefault="008F11BA" w:rsidP="008F11BA">
      <w:pPr>
        <w:pStyle w:val="StandardWeb"/>
      </w:pPr>
      <w:r>
        <w:t xml:space="preserve">Darnach sprechen vorgedachte </w:t>
      </w:r>
      <w:proofErr w:type="spellStart"/>
      <w:r>
        <w:t>guthertzige</w:t>
      </w:r>
      <w:proofErr w:type="spellEnd"/>
      <w:r>
        <w:t xml:space="preserve"> </w:t>
      </w:r>
      <w:proofErr w:type="spellStart"/>
      <w:r>
        <w:t>leute</w:t>
      </w:r>
      <w:proofErr w:type="spellEnd"/>
      <w:r>
        <w:t xml:space="preserve">, und wenden fürs ander für. Es sey für dieser zeit, als nemlich, Anno 1530. allbereit ein öffentlich </w:t>
      </w:r>
      <w:proofErr w:type="spellStart"/>
      <w:r>
        <w:t>bekendtnis</w:t>
      </w:r>
      <w:proofErr w:type="spellEnd"/>
      <w:r>
        <w:t xml:space="preserve"> zu </w:t>
      </w:r>
      <w:proofErr w:type="spellStart"/>
      <w:r>
        <w:t>Augspurg</w:t>
      </w:r>
      <w:proofErr w:type="spellEnd"/>
      <w:r>
        <w:t xml:space="preserve"> für dem </w:t>
      </w:r>
      <w:proofErr w:type="spellStart"/>
      <w:r>
        <w:t>gantzen</w:t>
      </w:r>
      <w:proofErr w:type="spellEnd"/>
      <w:r>
        <w:t xml:space="preserve"> Reich geschehen, und dieselbige öffentlich </w:t>
      </w:r>
      <w:proofErr w:type="spellStart"/>
      <w:r>
        <w:t>inn</w:t>
      </w:r>
      <w:proofErr w:type="spellEnd"/>
      <w:r>
        <w:t xml:space="preserve"> Druck zum </w:t>
      </w:r>
      <w:proofErr w:type="spellStart"/>
      <w:r>
        <w:t>öfftermal</w:t>
      </w:r>
      <w:proofErr w:type="spellEnd"/>
      <w:r>
        <w:t xml:space="preserve"> lateinisch und deutsch </w:t>
      </w:r>
      <w:proofErr w:type="spellStart"/>
      <w:r>
        <w:t>ausgangen</w:t>
      </w:r>
      <w:proofErr w:type="spellEnd"/>
      <w:r>
        <w:t xml:space="preserve">, darinnen klar alles verfasset, was unser Glaube, Religion, </w:t>
      </w:r>
      <w:proofErr w:type="spellStart"/>
      <w:r>
        <w:t>Lere</w:t>
      </w:r>
      <w:proofErr w:type="spellEnd"/>
      <w:r>
        <w:t xml:space="preserve"> und Gottesdienst sey, also, das </w:t>
      </w:r>
      <w:proofErr w:type="spellStart"/>
      <w:r>
        <w:t>jedermenigklich</w:t>
      </w:r>
      <w:proofErr w:type="spellEnd"/>
      <w:r>
        <w:t xml:space="preserve"> daraus </w:t>
      </w:r>
      <w:proofErr w:type="spellStart"/>
      <w:r>
        <w:t>wol</w:t>
      </w:r>
      <w:proofErr w:type="spellEnd"/>
      <w:r>
        <w:t xml:space="preserve"> sehen kan, welcher Religion wir und andere, so sich </w:t>
      </w:r>
      <w:proofErr w:type="spellStart"/>
      <w:r>
        <w:t>auff</w:t>
      </w:r>
      <w:proofErr w:type="spellEnd"/>
      <w:r>
        <w:t xml:space="preserve"> solche </w:t>
      </w:r>
      <w:proofErr w:type="spellStart"/>
      <w:r>
        <w:t>Confession</w:t>
      </w:r>
      <w:proofErr w:type="spellEnd"/>
      <w:r>
        <w:t xml:space="preserve"> und angehengte </w:t>
      </w:r>
      <w:proofErr w:type="spellStart"/>
      <w:r>
        <w:t>Apologiam</w:t>
      </w:r>
      <w:proofErr w:type="spellEnd"/>
      <w:r>
        <w:t xml:space="preserve"> </w:t>
      </w:r>
      <w:proofErr w:type="spellStart"/>
      <w:r>
        <w:t>beruffen</w:t>
      </w:r>
      <w:proofErr w:type="spellEnd"/>
      <w:r>
        <w:t xml:space="preserve">, zugethan sein? Antwort, Das die </w:t>
      </w:r>
      <w:proofErr w:type="spellStart"/>
      <w:r>
        <w:t>Augspurgische</w:t>
      </w:r>
      <w:proofErr w:type="spellEnd"/>
      <w:r>
        <w:t xml:space="preserve"> </w:t>
      </w:r>
      <w:proofErr w:type="spellStart"/>
      <w:r>
        <w:t>Confession</w:t>
      </w:r>
      <w:proofErr w:type="spellEnd"/>
      <w:r>
        <w:t xml:space="preserve">, Anno 1530. Keys. May. </w:t>
      </w:r>
      <w:proofErr w:type="spellStart"/>
      <w:r>
        <w:t>uberantwort</w:t>
      </w:r>
      <w:proofErr w:type="spellEnd"/>
      <w:r>
        <w:t xml:space="preserve">, und öffentlich da gelesen, auch hernach in Druck geben, eine rechte Christliche und richtige </w:t>
      </w:r>
      <w:proofErr w:type="spellStart"/>
      <w:r>
        <w:t>Bekentnis</w:t>
      </w:r>
      <w:proofErr w:type="spellEnd"/>
      <w:r>
        <w:t xml:space="preserve">, der reinen </w:t>
      </w:r>
      <w:proofErr w:type="spellStart"/>
      <w:r>
        <w:t>unnd</w:t>
      </w:r>
      <w:proofErr w:type="spellEnd"/>
      <w:r>
        <w:t xml:space="preserve"> einigen Göttlichen </w:t>
      </w:r>
      <w:proofErr w:type="spellStart"/>
      <w:r>
        <w:t>warheit</w:t>
      </w:r>
      <w:proofErr w:type="spellEnd"/>
      <w:r>
        <w:t xml:space="preserve">, </w:t>
      </w:r>
      <w:proofErr w:type="spellStart"/>
      <w:r>
        <w:t>auff</w:t>
      </w:r>
      <w:proofErr w:type="spellEnd"/>
      <w:r>
        <w:t xml:space="preserve"> der Propheten und Apostel </w:t>
      </w:r>
      <w:proofErr w:type="spellStart"/>
      <w:r>
        <w:t>Schrifften</w:t>
      </w:r>
      <w:proofErr w:type="spellEnd"/>
      <w:r>
        <w:t xml:space="preserve"> gegründet sey, ist ein mal und alle mal </w:t>
      </w:r>
      <w:proofErr w:type="spellStart"/>
      <w:r>
        <w:t>gewislich</w:t>
      </w:r>
      <w:proofErr w:type="spellEnd"/>
      <w:r>
        <w:t xml:space="preserve"> und eigentlich war. Und ist auch </w:t>
      </w:r>
      <w:proofErr w:type="spellStart"/>
      <w:r>
        <w:t>billich</w:t>
      </w:r>
      <w:proofErr w:type="spellEnd"/>
      <w:r>
        <w:t xml:space="preserve">, das sich </w:t>
      </w:r>
      <w:proofErr w:type="spellStart"/>
      <w:r>
        <w:t>niemandt</w:t>
      </w:r>
      <w:proofErr w:type="spellEnd"/>
      <w:r>
        <w:t xml:space="preserve"> davon abweisen lasse, Sondern nach angezogener </w:t>
      </w:r>
      <w:proofErr w:type="spellStart"/>
      <w:r>
        <w:t>blosser</w:t>
      </w:r>
      <w:proofErr w:type="spellEnd"/>
      <w:r>
        <w:t xml:space="preserve"> heiliger </w:t>
      </w:r>
      <w:proofErr w:type="spellStart"/>
      <w:r>
        <w:t>Schrifft</w:t>
      </w:r>
      <w:proofErr w:type="spellEnd"/>
      <w:r>
        <w:t xml:space="preserve">, auch </w:t>
      </w:r>
      <w:proofErr w:type="spellStart"/>
      <w:r>
        <w:t>auff</w:t>
      </w:r>
      <w:proofErr w:type="spellEnd"/>
      <w:r>
        <w:t xml:space="preserve"> diese </w:t>
      </w:r>
      <w:proofErr w:type="spellStart"/>
      <w:r>
        <w:t>Confession</w:t>
      </w:r>
      <w:proofErr w:type="spellEnd"/>
      <w:r>
        <w:t xml:space="preserve">, so </w:t>
      </w:r>
      <w:proofErr w:type="spellStart"/>
      <w:r>
        <w:t>wol</w:t>
      </w:r>
      <w:proofErr w:type="spellEnd"/>
      <w:r>
        <w:t xml:space="preserve">, als </w:t>
      </w:r>
      <w:proofErr w:type="spellStart"/>
      <w:r>
        <w:t>augg</w:t>
      </w:r>
      <w:proofErr w:type="spellEnd"/>
      <w:r>
        <w:t xml:space="preserve"> die </w:t>
      </w:r>
      <w:proofErr w:type="spellStart"/>
      <w:r>
        <w:t>drey</w:t>
      </w:r>
      <w:proofErr w:type="spellEnd"/>
      <w:r>
        <w:t xml:space="preserve"> </w:t>
      </w:r>
      <w:proofErr w:type="spellStart"/>
      <w:r>
        <w:t>Heuptsymbola</w:t>
      </w:r>
      <w:proofErr w:type="spellEnd"/>
      <w:r>
        <w:t xml:space="preserve"> </w:t>
      </w:r>
      <w:proofErr w:type="spellStart"/>
      <w:r>
        <w:t>beruffe</w:t>
      </w:r>
      <w:proofErr w:type="spellEnd"/>
      <w:r>
        <w:t xml:space="preserve">. Dieweil aber jetziger zeit, nicht alleine solche Secten und falsche Lehrer entstehen, die stracks der </w:t>
      </w:r>
      <w:proofErr w:type="spellStart"/>
      <w:r>
        <w:t>Augspurgischen</w:t>
      </w:r>
      <w:proofErr w:type="spellEnd"/>
      <w:r>
        <w:t xml:space="preserve"> </w:t>
      </w:r>
      <w:proofErr w:type="spellStart"/>
      <w:r>
        <w:t>Confession</w:t>
      </w:r>
      <w:proofErr w:type="spellEnd"/>
      <w:r>
        <w:t xml:space="preserve"> zuwider sind, </w:t>
      </w:r>
      <w:proofErr w:type="spellStart"/>
      <w:r>
        <w:t>unnd</w:t>
      </w:r>
      <w:proofErr w:type="spellEnd"/>
      <w:r>
        <w:t xml:space="preserve"> sie </w:t>
      </w:r>
      <w:proofErr w:type="spellStart"/>
      <w:r>
        <w:t>verwerffen</w:t>
      </w:r>
      <w:proofErr w:type="spellEnd"/>
      <w:r>
        <w:t xml:space="preserve">, Sondern unter den </w:t>
      </w:r>
      <w:proofErr w:type="spellStart"/>
      <w:r>
        <w:t>verfürischen</w:t>
      </w:r>
      <w:proofErr w:type="spellEnd"/>
      <w:r>
        <w:t xml:space="preserve"> Geistern auch viel funden werden, die sich </w:t>
      </w:r>
      <w:proofErr w:type="spellStart"/>
      <w:r>
        <w:t>auff</w:t>
      </w:r>
      <w:proofErr w:type="spellEnd"/>
      <w:r>
        <w:t xml:space="preserve"> den </w:t>
      </w:r>
      <w:proofErr w:type="spellStart"/>
      <w:r>
        <w:t>Buchstab</w:t>
      </w:r>
      <w:proofErr w:type="spellEnd"/>
      <w:r>
        <w:t xml:space="preserve">, gedachter </w:t>
      </w:r>
      <w:proofErr w:type="spellStart"/>
      <w:r>
        <w:t>Confession</w:t>
      </w:r>
      <w:proofErr w:type="spellEnd"/>
      <w:r>
        <w:t xml:space="preserve">, </w:t>
      </w:r>
      <w:proofErr w:type="spellStart"/>
      <w:r>
        <w:t>beruffen</w:t>
      </w:r>
      <w:proofErr w:type="spellEnd"/>
      <w:r>
        <w:t xml:space="preserve"> und </w:t>
      </w:r>
      <w:proofErr w:type="spellStart"/>
      <w:r>
        <w:t>ire</w:t>
      </w:r>
      <w:proofErr w:type="spellEnd"/>
      <w:r>
        <w:t xml:space="preserve"> falsche Lehre also heimlich </w:t>
      </w:r>
      <w:proofErr w:type="spellStart"/>
      <w:r>
        <w:t>einfüren</w:t>
      </w:r>
      <w:proofErr w:type="spellEnd"/>
      <w:r>
        <w:t xml:space="preserve">, auch die </w:t>
      </w:r>
      <w:proofErr w:type="spellStart"/>
      <w:r>
        <w:t>wort</w:t>
      </w:r>
      <w:proofErr w:type="spellEnd"/>
      <w:r>
        <w:t xml:space="preserve"> derselben Confession mit anziehen, So ist es </w:t>
      </w:r>
      <w:proofErr w:type="spellStart"/>
      <w:r>
        <w:t>jhe</w:t>
      </w:r>
      <w:proofErr w:type="spellEnd"/>
      <w:r>
        <w:t xml:space="preserve"> aller dinge hoch von nöthen, das man bey den </w:t>
      </w:r>
      <w:proofErr w:type="spellStart"/>
      <w:r>
        <w:t>zubegegnen</w:t>
      </w:r>
      <w:proofErr w:type="spellEnd"/>
      <w:r>
        <w:t xml:space="preserve">, Den ersten zum höchsten </w:t>
      </w:r>
      <w:proofErr w:type="spellStart"/>
      <w:r>
        <w:t>verdries</w:t>
      </w:r>
      <w:proofErr w:type="spellEnd"/>
      <w:r>
        <w:t xml:space="preserve">, solche </w:t>
      </w:r>
      <w:proofErr w:type="spellStart"/>
      <w:r>
        <w:t>Confession</w:t>
      </w:r>
      <w:proofErr w:type="spellEnd"/>
      <w:r>
        <w:t xml:space="preserve"> zum </w:t>
      </w:r>
      <w:proofErr w:type="spellStart"/>
      <w:r>
        <w:t>öfftermal</w:t>
      </w:r>
      <w:proofErr w:type="spellEnd"/>
      <w:r>
        <w:t xml:space="preserve"> widerhole, Den andern aber ihre falsche </w:t>
      </w:r>
      <w:proofErr w:type="spellStart"/>
      <w:r>
        <w:t>deutung</w:t>
      </w:r>
      <w:proofErr w:type="spellEnd"/>
      <w:r>
        <w:t xml:space="preserve"> und </w:t>
      </w:r>
      <w:proofErr w:type="spellStart"/>
      <w:r>
        <w:t>misverstand</w:t>
      </w:r>
      <w:proofErr w:type="spellEnd"/>
      <w:r>
        <w:t xml:space="preserve">, durch </w:t>
      </w:r>
      <w:proofErr w:type="spellStart"/>
      <w:r>
        <w:t>erklerung</w:t>
      </w:r>
      <w:proofErr w:type="spellEnd"/>
      <w:r>
        <w:t xml:space="preserve"> derselbigen, zu </w:t>
      </w:r>
      <w:proofErr w:type="spellStart"/>
      <w:r>
        <w:t>nemen</w:t>
      </w:r>
      <w:proofErr w:type="spellEnd"/>
      <w:r>
        <w:t xml:space="preserve">, und </w:t>
      </w:r>
      <w:proofErr w:type="spellStart"/>
      <w:r>
        <w:t>jedermeniglich</w:t>
      </w:r>
      <w:proofErr w:type="spellEnd"/>
      <w:r>
        <w:t xml:space="preserve"> zur </w:t>
      </w:r>
      <w:proofErr w:type="spellStart"/>
      <w:r>
        <w:t>warnung</w:t>
      </w:r>
      <w:proofErr w:type="spellEnd"/>
      <w:r>
        <w:t xml:space="preserve">, damit sie verstehen mögen, wie gewaltsam man die </w:t>
      </w:r>
      <w:proofErr w:type="spellStart"/>
      <w:r>
        <w:t>einfeltigen</w:t>
      </w:r>
      <w:proofErr w:type="spellEnd"/>
      <w:r>
        <w:t xml:space="preserve"> </w:t>
      </w:r>
      <w:proofErr w:type="spellStart"/>
      <w:r>
        <w:t>wort</w:t>
      </w:r>
      <w:proofErr w:type="spellEnd"/>
      <w:r>
        <w:t xml:space="preserve"> </w:t>
      </w:r>
      <w:proofErr w:type="spellStart"/>
      <w:r>
        <w:t>auff</w:t>
      </w:r>
      <w:proofErr w:type="spellEnd"/>
      <w:r>
        <w:t xml:space="preserve"> einen falschen sinn gezogen, dieselbige </w:t>
      </w:r>
      <w:proofErr w:type="spellStart"/>
      <w:r>
        <w:t>Confession</w:t>
      </w:r>
      <w:proofErr w:type="spellEnd"/>
      <w:r>
        <w:t xml:space="preserve"> deutlich und </w:t>
      </w:r>
      <w:proofErr w:type="spellStart"/>
      <w:r>
        <w:t>verstendlich</w:t>
      </w:r>
      <w:proofErr w:type="spellEnd"/>
      <w:r>
        <w:t xml:space="preserve">, wie auch wider die Papisten in der </w:t>
      </w:r>
      <w:proofErr w:type="spellStart"/>
      <w:r>
        <w:t>Apologia</w:t>
      </w:r>
      <w:proofErr w:type="spellEnd"/>
      <w:r>
        <w:t xml:space="preserve"> geschehen, also jetzt, und als </w:t>
      </w:r>
      <w:proofErr w:type="spellStart"/>
      <w:r>
        <w:t>offt</w:t>
      </w:r>
      <w:proofErr w:type="spellEnd"/>
      <w:r>
        <w:t xml:space="preserve"> es die noth erfordert, durch </w:t>
      </w:r>
      <w:proofErr w:type="spellStart"/>
      <w:r>
        <w:t>widerholung</w:t>
      </w:r>
      <w:proofErr w:type="spellEnd"/>
      <w:r>
        <w:t xml:space="preserve">, </w:t>
      </w:r>
      <w:proofErr w:type="spellStart"/>
      <w:r>
        <w:t>unnd</w:t>
      </w:r>
      <w:proofErr w:type="spellEnd"/>
      <w:r>
        <w:t xml:space="preserve"> klarem </w:t>
      </w:r>
      <w:proofErr w:type="spellStart"/>
      <w:r>
        <w:t>bericht</w:t>
      </w:r>
      <w:proofErr w:type="spellEnd"/>
      <w:r>
        <w:t xml:space="preserve"> </w:t>
      </w:r>
      <w:proofErr w:type="spellStart"/>
      <w:r>
        <w:t>zuverkleren</w:t>
      </w:r>
      <w:proofErr w:type="spellEnd"/>
      <w:r>
        <w:t xml:space="preserve">. </w:t>
      </w:r>
    </w:p>
    <w:p w14:paraId="290569DE" w14:textId="77777777" w:rsidR="008F11BA" w:rsidRDefault="008F11BA" w:rsidP="008F11BA">
      <w:pPr>
        <w:pStyle w:val="StandardWeb"/>
      </w:pPr>
      <w:r>
        <w:t xml:space="preserve">Und aus diesen </w:t>
      </w:r>
      <w:proofErr w:type="spellStart"/>
      <w:r>
        <w:t>ursachen</w:t>
      </w:r>
      <w:proofErr w:type="spellEnd"/>
      <w:r>
        <w:t xml:space="preserve">, </w:t>
      </w:r>
      <w:proofErr w:type="spellStart"/>
      <w:r>
        <w:t>dind</w:t>
      </w:r>
      <w:proofErr w:type="spellEnd"/>
      <w:r>
        <w:t xml:space="preserve"> auch die </w:t>
      </w:r>
      <w:proofErr w:type="spellStart"/>
      <w:r>
        <w:t>heyligen</w:t>
      </w:r>
      <w:proofErr w:type="spellEnd"/>
      <w:r>
        <w:t xml:space="preserve"> </w:t>
      </w:r>
      <w:proofErr w:type="spellStart"/>
      <w:r>
        <w:t>Veter</w:t>
      </w:r>
      <w:proofErr w:type="spellEnd"/>
      <w:r>
        <w:t xml:space="preserve"> beweget worden, bald im </w:t>
      </w:r>
      <w:proofErr w:type="spellStart"/>
      <w:r>
        <w:t>anfang</w:t>
      </w:r>
      <w:proofErr w:type="spellEnd"/>
      <w:r>
        <w:t xml:space="preserve"> der Kirchen, nicht allein die Leute </w:t>
      </w:r>
      <w:proofErr w:type="spellStart"/>
      <w:r>
        <w:t>auff</w:t>
      </w:r>
      <w:proofErr w:type="spellEnd"/>
      <w:r>
        <w:t xml:space="preserve"> die vorigen </w:t>
      </w:r>
      <w:proofErr w:type="spellStart"/>
      <w:r>
        <w:t>Schrifften</w:t>
      </w:r>
      <w:proofErr w:type="spellEnd"/>
      <w:r>
        <w:t xml:space="preserve"> der Propheten und Aposteln zu weisen, Sondern dieselbigen auch zu widerholen, und was der rechte verstand derselben, Und </w:t>
      </w:r>
      <w:proofErr w:type="spellStart"/>
      <w:r>
        <w:t>widerumb</w:t>
      </w:r>
      <w:proofErr w:type="spellEnd"/>
      <w:r>
        <w:t xml:space="preserve">, wie und </w:t>
      </w:r>
      <w:proofErr w:type="spellStart"/>
      <w:r>
        <w:t>warumb</w:t>
      </w:r>
      <w:proofErr w:type="spellEnd"/>
      <w:r>
        <w:t xml:space="preserve"> die von den Ketzern anders </w:t>
      </w:r>
      <w:proofErr w:type="spellStart"/>
      <w:r>
        <w:t>gedeuutet</w:t>
      </w:r>
      <w:proofErr w:type="spellEnd"/>
      <w:r>
        <w:t xml:space="preserve">, und in einen </w:t>
      </w:r>
      <w:proofErr w:type="spellStart"/>
      <w:r>
        <w:t>misverstand</w:t>
      </w:r>
      <w:proofErr w:type="spellEnd"/>
      <w:r>
        <w:t xml:space="preserve"> gezogen, anzuzeigen, </w:t>
      </w:r>
      <w:proofErr w:type="spellStart"/>
      <w:r>
        <w:t>unnd</w:t>
      </w:r>
      <w:proofErr w:type="spellEnd"/>
      <w:r>
        <w:t xml:space="preserve"> mit gutem </w:t>
      </w:r>
      <w:proofErr w:type="spellStart"/>
      <w:r>
        <w:t>grunde</w:t>
      </w:r>
      <w:proofErr w:type="spellEnd"/>
      <w:r>
        <w:t xml:space="preserve">, nicht alleine mündlich für ihren Zuhörern, Sondern auch </w:t>
      </w:r>
      <w:proofErr w:type="spellStart"/>
      <w:r>
        <w:t>Schrifftlich</w:t>
      </w:r>
      <w:proofErr w:type="spellEnd"/>
      <w:r>
        <w:t xml:space="preserve">, </w:t>
      </w:r>
      <w:proofErr w:type="spellStart"/>
      <w:r>
        <w:t>umb</w:t>
      </w:r>
      <w:proofErr w:type="spellEnd"/>
      <w:r>
        <w:t xml:space="preserve"> anderer willen, solche falsche </w:t>
      </w:r>
      <w:proofErr w:type="spellStart"/>
      <w:r>
        <w:t>deutung</w:t>
      </w:r>
      <w:proofErr w:type="spellEnd"/>
      <w:r>
        <w:t xml:space="preserve">, </w:t>
      </w:r>
      <w:proofErr w:type="spellStart"/>
      <w:r>
        <w:t>zuverwerffen</w:t>
      </w:r>
      <w:proofErr w:type="spellEnd"/>
      <w:r>
        <w:t xml:space="preserve"> und </w:t>
      </w:r>
      <w:proofErr w:type="spellStart"/>
      <w:r>
        <w:t>zuverlegen</w:t>
      </w:r>
      <w:proofErr w:type="spellEnd"/>
      <w:r>
        <w:t xml:space="preserve">. </w:t>
      </w:r>
    </w:p>
    <w:p w14:paraId="4FBB225E" w14:textId="77777777" w:rsidR="008F11BA" w:rsidRDefault="008F11BA" w:rsidP="008F11BA">
      <w:pPr>
        <w:pStyle w:val="StandardWeb"/>
      </w:pPr>
      <w:r>
        <w:t xml:space="preserve">Hats nu die heilige </w:t>
      </w:r>
      <w:proofErr w:type="spellStart"/>
      <w:r>
        <w:t>schrift</w:t>
      </w:r>
      <w:proofErr w:type="spellEnd"/>
      <w:r>
        <w:t xml:space="preserve">, Gottes eigenes Wort nicht können </w:t>
      </w:r>
      <w:proofErr w:type="spellStart"/>
      <w:r>
        <w:t>uberhaben</w:t>
      </w:r>
      <w:proofErr w:type="spellEnd"/>
      <w:r>
        <w:t xml:space="preserve"> sein, Sondern leiden müssen, das sich alle Ketzer </w:t>
      </w:r>
      <w:proofErr w:type="spellStart"/>
      <w:r>
        <w:t>darauff</w:t>
      </w:r>
      <w:proofErr w:type="spellEnd"/>
      <w:r>
        <w:t xml:space="preserve"> </w:t>
      </w:r>
      <w:proofErr w:type="spellStart"/>
      <w:r>
        <w:t>beruffen</w:t>
      </w:r>
      <w:proofErr w:type="spellEnd"/>
      <w:r>
        <w:t xml:space="preserve">, und sie </w:t>
      </w:r>
      <w:proofErr w:type="spellStart"/>
      <w:r>
        <w:t>iren</w:t>
      </w:r>
      <w:proofErr w:type="spellEnd"/>
      <w:r>
        <w:t xml:space="preserve"> </w:t>
      </w:r>
      <w:proofErr w:type="spellStart"/>
      <w:r>
        <w:t>irrthumb</w:t>
      </w:r>
      <w:proofErr w:type="spellEnd"/>
      <w:r>
        <w:t xml:space="preserve"> </w:t>
      </w:r>
      <w:proofErr w:type="spellStart"/>
      <w:r>
        <w:t>zubeschonen</w:t>
      </w:r>
      <w:proofErr w:type="spellEnd"/>
      <w:r>
        <w:t xml:space="preserve"> angezogen, und sich also alle darunter </w:t>
      </w:r>
      <w:proofErr w:type="spellStart"/>
      <w:r>
        <w:t>behelffen</w:t>
      </w:r>
      <w:proofErr w:type="spellEnd"/>
      <w:r>
        <w:t xml:space="preserve"> wöllen, Was ists wunder das solchs auch unser lieben </w:t>
      </w:r>
      <w:proofErr w:type="spellStart"/>
      <w:r>
        <w:t>Augspurgischen</w:t>
      </w:r>
      <w:proofErr w:type="spellEnd"/>
      <w:r>
        <w:t xml:space="preserve"> </w:t>
      </w:r>
      <w:proofErr w:type="spellStart"/>
      <w:r>
        <w:t>Confession</w:t>
      </w:r>
      <w:proofErr w:type="spellEnd"/>
      <w:r>
        <w:t xml:space="preserve"> </w:t>
      </w:r>
      <w:proofErr w:type="spellStart"/>
      <w:r>
        <w:t>geschicht</w:t>
      </w:r>
      <w:proofErr w:type="spellEnd"/>
      <w:r>
        <w:t xml:space="preserve">? </w:t>
      </w:r>
    </w:p>
    <w:p w14:paraId="59225D3E" w14:textId="77777777" w:rsidR="008F11BA" w:rsidRDefault="008F11BA" w:rsidP="008F11BA">
      <w:pPr>
        <w:pStyle w:val="StandardWeb"/>
      </w:pPr>
      <w:r>
        <w:t xml:space="preserve">So kan es dargethan werden, wie sich beide </w:t>
      </w:r>
      <w:proofErr w:type="spellStart"/>
      <w:r>
        <w:t>Sacramentierer</w:t>
      </w:r>
      <w:proofErr w:type="spellEnd"/>
      <w:r>
        <w:t xml:space="preserve"> und auch die </w:t>
      </w:r>
      <w:proofErr w:type="spellStart"/>
      <w:r>
        <w:t>newen</w:t>
      </w:r>
      <w:proofErr w:type="spellEnd"/>
      <w:r>
        <w:t xml:space="preserve"> </w:t>
      </w:r>
      <w:proofErr w:type="spellStart"/>
      <w:r>
        <w:t>Werklerer</w:t>
      </w:r>
      <w:proofErr w:type="spellEnd"/>
      <w:r>
        <w:t xml:space="preserve">, </w:t>
      </w:r>
      <w:proofErr w:type="spellStart"/>
      <w:r>
        <w:t>sampt</w:t>
      </w:r>
      <w:proofErr w:type="spellEnd"/>
      <w:r>
        <w:t xml:space="preserve"> denen die dem willen oder natürlichen vermögen </w:t>
      </w:r>
      <w:proofErr w:type="spellStart"/>
      <w:r>
        <w:t>unnd</w:t>
      </w:r>
      <w:proofErr w:type="spellEnd"/>
      <w:r>
        <w:t xml:space="preserve"> </w:t>
      </w:r>
      <w:proofErr w:type="spellStart"/>
      <w:r>
        <w:t>krefften</w:t>
      </w:r>
      <w:proofErr w:type="spellEnd"/>
      <w:r>
        <w:t xml:space="preserve"> des Menschen in der </w:t>
      </w:r>
      <w:proofErr w:type="spellStart"/>
      <w:r>
        <w:t>bekerung</w:t>
      </w:r>
      <w:proofErr w:type="spellEnd"/>
      <w:r>
        <w:t xml:space="preserve">, mehr zuschreiben denn ihm </w:t>
      </w:r>
      <w:proofErr w:type="spellStart"/>
      <w:r>
        <w:t>billich</w:t>
      </w:r>
      <w:proofErr w:type="spellEnd"/>
      <w:r>
        <w:t xml:space="preserve"> </w:t>
      </w:r>
      <w:proofErr w:type="spellStart"/>
      <w:r>
        <w:t>gebüret</w:t>
      </w:r>
      <w:proofErr w:type="spellEnd"/>
      <w:r>
        <w:t xml:space="preserve">, sich </w:t>
      </w:r>
      <w:proofErr w:type="spellStart"/>
      <w:r>
        <w:t>auff</w:t>
      </w:r>
      <w:proofErr w:type="spellEnd"/>
      <w:r>
        <w:t xml:space="preserve"> die </w:t>
      </w:r>
      <w:proofErr w:type="spellStart"/>
      <w:r>
        <w:t>Augspurgische</w:t>
      </w:r>
      <w:proofErr w:type="spellEnd"/>
      <w:r>
        <w:t xml:space="preserve"> </w:t>
      </w:r>
      <w:proofErr w:type="spellStart"/>
      <w:r>
        <w:t>Confession</w:t>
      </w:r>
      <w:proofErr w:type="spellEnd"/>
      <w:r>
        <w:t xml:space="preserve"> </w:t>
      </w:r>
      <w:proofErr w:type="spellStart"/>
      <w:r>
        <w:t>beruffen</w:t>
      </w:r>
      <w:proofErr w:type="spellEnd"/>
      <w:r>
        <w:t xml:space="preserve">, und dieselbige von wort zu wort für sich anziehen, aber einen andern </w:t>
      </w:r>
      <w:proofErr w:type="spellStart"/>
      <w:r>
        <w:t>verstandt</w:t>
      </w:r>
      <w:proofErr w:type="spellEnd"/>
      <w:r>
        <w:t xml:space="preserve"> </w:t>
      </w:r>
      <w:proofErr w:type="spellStart"/>
      <w:r>
        <w:t>unnd</w:t>
      </w:r>
      <w:proofErr w:type="spellEnd"/>
      <w:r>
        <w:t xml:space="preserve"> </w:t>
      </w:r>
      <w:proofErr w:type="spellStart"/>
      <w:r>
        <w:lastRenderedPageBreak/>
        <w:t>glossa</w:t>
      </w:r>
      <w:proofErr w:type="spellEnd"/>
      <w:r>
        <w:t xml:space="preserve"> anstreichen, </w:t>
      </w:r>
      <w:proofErr w:type="spellStart"/>
      <w:r>
        <w:t>Darumb</w:t>
      </w:r>
      <w:proofErr w:type="spellEnd"/>
      <w:r>
        <w:t xml:space="preserve"> aller dinge nicht einer, sondern </w:t>
      </w:r>
      <w:proofErr w:type="spellStart"/>
      <w:r>
        <w:t>offter</w:t>
      </w:r>
      <w:proofErr w:type="spellEnd"/>
      <w:r>
        <w:t xml:space="preserve"> Repetition, </w:t>
      </w:r>
      <w:proofErr w:type="spellStart"/>
      <w:r>
        <w:t>widerholung</w:t>
      </w:r>
      <w:proofErr w:type="spellEnd"/>
      <w:r>
        <w:t xml:space="preserve"> und rechter </w:t>
      </w:r>
      <w:proofErr w:type="spellStart"/>
      <w:r>
        <w:t>erklerung</w:t>
      </w:r>
      <w:proofErr w:type="spellEnd"/>
      <w:r>
        <w:t xml:space="preserve">, </w:t>
      </w:r>
      <w:proofErr w:type="spellStart"/>
      <w:r>
        <w:t>ggedachter</w:t>
      </w:r>
      <w:proofErr w:type="spellEnd"/>
      <w:r>
        <w:t xml:space="preserve"> </w:t>
      </w:r>
      <w:proofErr w:type="spellStart"/>
      <w:r>
        <w:t>Confession</w:t>
      </w:r>
      <w:proofErr w:type="spellEnd"/>
      <w:r>
        <w:t xml:space="preserve"> von </w:t>
      </w:r>
      <w:proofErr w:type="spellStart"/>
      <w:r>
        <w:t>nöten</w:t>
      </w:r>
      <w:proofErr w:type="spellEnd"/>
      <w:r>
        <w:t xml:space="preserve">. Doch das man nicht </w:t>
      </w:r>
      <w:proofErr w:type="spellStart"/>
      <w:r>
        <w:t>Philosophiam</w:t>
      </w:r>
      <w:proofErr w:type="spellEnd"/>
      <w:r>
        <w:t xml:space="preserve"> Menschliches </w:t>
      </w:r>
      <w:proofErr w:type="spellStart"/>
      <w:r>
        <w:t>gutdüncken</w:t>
      </w:r>
      <w:proofErr w:type="spellEnd"/>
      <w:r>
        <w:t xml:space="preserve"> mit einmengen, oder </w:t>
      </w:r>
      <w:proofErr w:type="spellStart"/>
      <w:r>
        <w:t>dünckeler</w:t>
      </w:r>
      <w:proofErr w:type="spellEnd"/>
      <w:r>
        <w:t xml:space="preserve"> und weniger rede, denn in der ersten. </w:t>
      </w:r>
    </w:p>
    <w:p w14:paraId="165FFF59" w14:textId="77777777" w:rsidR="008F11BA" w:rsidRDefault="008F11BA" w:rsidP="008F11BA">
      <w:pPr>
        <w:pStyle w:val="berschrift4"/>
      </w:pPr>
      <w:r>
        <w:t>II.</w:t>
      </w:r>
    </w:p>
    <w:p w14:paraId="7BD3BB6A" w14:textId="77777777" w:rsidR="008F11BA" w:rsidRDefault="008F11BA" w:rsidP="008F11BA">
      <w:pPr>
        <w:pStyle w:val="StandardWeb"/>
      </w:pPr>
      <w:proofErr w:type="spellStart"/>
      <w:r>
        <w:t>ZUm</w:t>
      </w:r>
      <w:proofErr w:type="spellEnd"/>
      <w:r>
        <w:t xml:space="preserve"> andern, soll von uns, und allen andern waren Christen, mündliche und </w:t>
      </w:r>
      <w:proofErr w:type="spellStart"/>
      <w:r>
        <w:t>Schrifftliche</w:t>
      </w:r>
      <w:proofErr w:type="spellEnd"/>
      <w:r>
        <w:t xml:space="preserve"> </w:t>
      </w:r>
      <w:proofErr w:type="spellStart"/>
      <w:r>
        <w:t>bekendtnis</w:t>
      </w:r>
      <w:proofErr w:type="spellEnd"/>
      <w:r>
        <w:t xml:space="preserve"> geschehen, unsern Glauben damit </w:t>
      </w:r>
      <w:proofErr w:type="spellStart"/>
      <w:r>
        <w:t>zubezeugen</w:t>
      </w:r>
      <w:proofErr w:type="spellEnd"/>
      <w:r>
        <w:t xml:space="preserve">. Denn ist unser Glaube rechtschaffen, so werden wir nicht schweigen, noch denselben bergen </w:t>
      </w:r>
      <w:proofErr w:type="spellStart"/>
      <w:r>
        <w:t>unnd</w:t>
      </w:r>
      <w:proofErr w:type="spellEnd"/>
      <w:r>
        <w:t xml:space="preserve"> verhalten, Schweigen wir aber, und </w:t>
      </w:r>
      <w:proofErr w:type="spellStart"/>
      <w:r>
        <w:t>schemen</w:t>
      </w:r>
      <w:proofErr w:type="spellEnd"/>
      <w:r>
        <w:t xml:space="preserve"> wir uns unsern glauben </w:t>
      </w:r>
      <w:proofErr w:type="spellStart"/>
      <w:r>
        <w:t>zubekennen</w:t>
      </w:r>
      <w:proofErr w:type="spellEnd"/>
      <w:r>
        <w:t xml:space="preserve">, so ists </w:t>
      </w:r>
      <w:proofErr w:type="spellStart"/>
      <w:r>
        <w:t>fürwar</w:t>
      </w:r>
      <w:proofErr w:type="spellEnd"/>
      <w:r>
        <w:t xml:space="preserve"> noch nicht rechter Glaube, </w:t>
      </w:r>
      <w:proofErr w:type="spellStart"/>
      <w:r>
        <w:t>unnd</w:t>
      </w:r>
      <w:proofErr w:type="spellEnd"/>
      <w:r>
        <w:t xml:space="preserve"> </w:t>
      </w:r>
      <w:proofErr w:type="spellStart"/>
      <w:r>
        <w:t>dürffen</w:t>
      </w:r>
      <w:proofErr w:type="spellEnd"/>
      <w:r>
        <w:t xml:space="preserve"> wir </w:t>
      </w:r>
      <w:proofErr w:type="spellStart"/>
      <w:r>
        <w:t>wol</w:t>
      </w:r>
      <w:proofErr w:type="spellEnd"/>
      <w:r>
        <w:t xml:space="preserve">, das uns Gott vom </w:t>
      </w:r>
      <w:proofErr w:type="spellStart"/>
      <w:r>
        <w:t>unglauben</w:t>
      </w:r>
      <w:proofErr w:type="spellEnd"/>
      <w:r>
        <w:t xml:space="preserve"> </w:t>
      </w:r>
      <w:proofErr w:type="spellStart"/>
      <w:r>
        <w:t>helffe</w:t>
      </w:r>
      <w:proofErr w:type="spellEnd"/>
      <w:r>
        <w:t xml:space="preserve">. Den vom rechten glauben sagt David Psal: 116. Ich </w:t>
      </w:r>
      <w:proofErr w:type="spellStart"/>
      <w:r>
        <w:t>gleube</w:t>
      </w:r>
      <w:proofErr w:type="spellEnd"/>
      <w:r>
        <w:t xml:space="preserve">, </w:t>
      </w:r>
      <w:proofErr w:type="spellStart"/>
      <w:r>
        <w:t>darumb</w:t>
      </w:r>
      <w:proofErr w:type="spellEnd"/>
      <w:r>
        <w:t xml:space="preserve"> rede ich, Und Paulus, 2. Corinth: 4. So </w:t>
      </w:r>
      <w:proofErr w:type="spellStart"/>
      <w:r>
        <w:t>gleuben</w:t>
      </w:r>
      <w:proofErr w:type="spellEnd"/>
      <w:r>
        <w:t xml:space="preserve"> wir auch, </w:t>
      </w:r>
      <w:proofErr w:type="spellStart"/>
      <w:r>
        <w:t>darumb</w:t>
      </w:r>
      <w:proofErr w:type="spellEnd"/>
      <w:r>
        <w:t xml:space="preserve"> reden wir auch, Das ist, wir bekennen das Evangelium frey heraus, fragen nichts darnach, was man uns gleich </w:t>
      </w:r>
      <w:proofErr w:type="spellStart"/>
      <w:r>
        <w:t>darumb</w:t>
      </w:r>
      <w:proofErr w:type="spellEnd"/>
      <w:r>
        <w:t xml:space="preserve"> saget oder thut, denn des </w:t>
      </w:r>
      <w:proofErr w:type="spellStart"/>
      <w:r>
        <w:t>ware</w:t>
      </w:r>
      <w:proofErr w:type="spellEnd"/>
      <w:r>
        <w:t xml:space="preserve"> Glaubens erste </w:t>
      </w:r>
      <w:proofErr w:type="spellStart"/>
      <w:r>
        <w:t>frucht</w:t>
      </w:r>
      <w:proofErr w:type="spellEnd"/>
      <w:r>
        <w:t xml:space="preserve"> ist die </w:t>
      </w:r>
      <w:proofErr w:type="spellStart"/>
      <w:r>
        <w:t>bekentnis</w:t>
      </w:r>
      <w:proofErr w:type="spellEnd"/>
      <w:r>
        <w:t xml:space="preserve">, und wer ein </w:t>
      </w:r>
      <w:proofErr w:type="spellStart"/>
      <w:r>
        <w:t>gleubiger</w:t>
      </w:r>
      <w:proofErr w:type="spellEnd"/>
      <w:r>
        <w:t xml:space="preserve"> Christ sein </w:t>
      </w:r>
      <w:proofErr w:type="spellStart"/>
      <w:r>
        <w:t>wil</w:t>
      </w:r>
      <w:proofErr w:type="spellEnd"/>
      <w:r>
        <w:t xml:space="preserve">, </w:t>
      </w:r>
      <w:proofErr w:type="spellStart"/>
      <w:r>
        <w:t>mus</w:t>
      </w:r>
      <w:proofErr w:type="spellEnd"/>
      <w:r>
        <w:t xml:space="preserve"> seinen glauben nicht verschweigen, </w:t>
      </w:r>
      <w:proofErr w:type="spellStart"/>
      <w:r>
        <w:t>vermenteln</w:t>
      </w:r>
      <w:proofErr w:type="spellEnd"/>
      <w:r>
        <w:t xml:space="preserve">, verdecken, sondern frey klar öffentlich heraus bekennen, Denn es heisset Rom. 10. So man von </w:t>
      </w:r>
      <w:proofErr w:type="spellStart"/>
      <w:r>
        <w:t>hertzen</w:t>
      </w:r>
      <w:proofErr w:type="spellEnd"/>
      <w:r>
        <w:t xml:space="preserve"> </w:t>
      </w:r>
      <w:proofErr w:type="spellStart"/>
      <w:r>
        <w:t>gleubet</w:t>
      </w:r>
      <w:proofErr w:type="spellEnd"/>
      <w:r>
        <w:t xml:space="preserve">, so wird man gerecht, und so man mit dem munde bekennet, wird man selig. Und Act: 4. sprachen Petrus und Johannes, Wir </w:t>
      </w:r>
      <w:proofErr w:type="spellStart"/>
      <w:r>
        <w:t>könnens</w:t>
      </w:r>
      <w:proofErr w:type="spellEnd"/>
      <w:r>
        <w:t xml:space="preserve"> </w:t>
      </w:r>
      <w:proofErr w:type="spellStart"/>
      <w:r>
        <w:t>jha</w:t>
      </w:r>
      <w:proofErr w:type="spellEnd"/>
      <w:r>
        <w:t xml:space="preserve"> nicht lassen, das wir nicht reden </w:t>
      </w:r>
      <w:proofErr w:type="spellStart"/>
      <w:r>
        <w:t>solten</w:t>
      </w:r>
      <w:proofErr w:type="spellEnd"/>
      <w:r>
        <w:t xml:space="preserve">, was wir gesehen und gehöret haben. </w:t>
      </w:r>
    </w:p>
    <w:p w14:paraId="04C9D9A8" w14:textId="77777777" w:rsidR="008F11BA" w:rsidRDefault="008F11BA" w:rsidP="008F11BA">
      <w:pPr>
        <w:pStyle w:val="StandardWeb"/>
      </w:pPr>
      <w:r>
        <w:t xml:space="preserve">Hie findet sich nu viel und mancherley einreden, Als. </w:t>
      </w:r>
    </w:p>
    <w:p w14:paraId="4EAFB728" w14:textId="77777777" w:rsidR="008F11BA" w:rsidRDefault="008F11BA" w:rsidP="008F11BA">
      <w:pPr>
        <w:pStyle w:val="StandardWeb"/>
      </w:pPr>
      <w:r>
        <w:t xml:space="preserve">Erstlich, Sagt man, wo solche strack </w:t>
      </w:r>
      <w:proofErr w:type="spellStart"/>
      <w:r>
        <w:t>unnd</w:t>
      </w:r>
      <w:proofErr w:type="spellEnd"/>
      <w:r>
        <w:t xml:space="preserve"> ausdrückliche </w:t>
      </w:r>
      <w:proofErr w:type="spellStart"/>
      <w:r>
        <w:t>bekendtnis</w:t>
      </w:r>
      <w:proofErr w:type="spellEnd"/>
      <w:r>
        <w:t xml:space="preserve">, jetziger zeit </w:t>
      </w:r>
      <w:proofErr w:type="spellStart"/>
      <w:r>
        <w:t>solt</w:t>
      </w:r>
      <w:proofErr w:type="spellEnd"/>
      <w:r>
        <w:t xml:space="preserve"> ergehen, und man damit </w:t>
      </w:r>
      <w:proofErr w:type="spellStart"/>
      <w:r>
        <w:t>fortfaren</w:t>
      </w:r>
      <w:proofErr w:type="spellEnd"/>
      <w:r>
        <w:t xml:space="preserve"> würde, so </w:t>
      </w:r>
      <w:proofErr w:type="spellStart"/>
      <w:r>
        <w:t>were</w:t>
      </w:r>
      <w:proofErr w:type="spellEnd"/>
      <w:r>
        <w:t xml:space="preserve"> </w:t>
      </w:r>
      <w:proofErr w:type="spellStart"/>
      <w:r>
        <w:t>allerley</w:t>
      </w:r>
      <w:proofErr w:type="spellEnd"/>
      <w:r>
        <w:t xml:space="preserve"> </w:t>
      </w:r>
      <w:proofErr w:type="spellStart"/>
      <w:r>
        <w:t>unruge</w:t>
      </w:r>
      <w:proofErr w:type="spellEnd"/>
      <w:r>
        <w:t xml:space="preserve">, </w:t>
      </w:r>
      <w:proofErr w:type="spellStart"/>
      <w:r>
        <w:t>unglück</w:t>
      </w:r>
      <w:proofErr w:type="spellEnd"/>
      <w:r>
        <w:t xml:space="preserve">, und </w:t>
      </w:r>
      <w:proofErr w:type="spellStart"/>
      <w:r>
        <w:t>gefahr</w:t>
      </w:r>
      <w:proofErr w:type="spellEnd"/>
      <w:r>
        <w:t xml:space="preserve">, </w:t>
      </w:r>
      <w:proofErr w:type="spellStart"/>
      <w:r>
        <w:t>zubesorgen</w:t>
      </w:r>
      <w:proofErr w:type="spellEnd"/>
      <w:r>
        <w:t xml:space="preserve">, so </w:t>
      </w:r>
      <w:proofErr w:type="spellStart"/>
      <w:r>
        <w:t>gewislich</w:t>
      </w:r>
      <w:proofErr w:type="spellEnd"/>
      <w:r>
        <w:t xml:space="preserve"> nicht ausbleiben würde? Antwort. Das hat der HERR Christus selbst zuvor gesagt, damit man nicht gedeckte, es geschehe on alles </w:t>
      </w:r>
      <w:proofErr w:type="spellStart"/>
      <w:r>
        <w:t>gefehr</w:t>
      </w:r>
      <w:proofErr w:type="spellEnd"/>
      <w:r>
        <w:t xml:space="preserve">, Johan: 15. So euch die </w:t>
      </w:r>
      <w:proofErr w:type="spellStart"/>
      <w:r>
        <w:t>welt</w:t>
      </w:r>
      <w:proofErr w:type="spellEnd"/>
      <w:r>
        <w:t xml:space="preserve"> hasset, so wisset, das sie mich vor euch gehasset hat. Sie werden euch </w:t>
      </w:r>
      <w:proofErr w:type="spellStart"/>
      <w:r>
        <w:t>solchs</w:t>
      </w:r>
      <w:proofErr w:type="spellEnd"/>
      <w:r>
        <w:t xml:space="preserve"> alles thun, </w:t>
      </w:r>
      <w:proofErr w:type="spellStart"/>
      <w:r>
        <w:t>umb</w:t>
      </w:r>
      <w:proofErr w:type="spellEnd"/>
      <w:r>
        <w:t xml:space="preserve"> meines </w:t>
      </w:r>
      <w:proofErr w:type="spellStart"/>
      <w:r>
        <w:t>names</w:t>
      </w:r>
      <w:proofErr w:type="spellEnd"/>
      <w:r>
        <w:t xml:space="preserve"> willen, Johan: 16. Sie werden </w:t>
      </w:r>
      <w:proofErr w:type="spellStart"/>
      <w:r>
        <w:t>eich</w:t>
      </w:r>
      <w:proofErr w:type="spellEnd"/>
      <w:r>
        <w:t xml:space="preserve"> in Bann thun. Es </w:t>
      </w:r>
      <w:proofErr w:type="spellStart"/>
      <w:r>
        <w:t>kömpt</w:t>
      </w:r>
      <w:proofErr w:type="spellEnd"/>
      <w:r>
        <w:t xml:space="preserve"> die zeit wer euch tödtet, wird meinen, er thue Gott einen dienst dran. Aber solchs habe ich zu euch geredt, das ihr dran </w:t>
      </w:r>
      <w:proofErr w:type="spellStart"/>
      <w:r>
        <w:t>gedencket</w:t>
      </w:r>
      <w:proofErr w:type="spellEnd"/>
      <w:r>
        <w:t xml:space="preserve">, das ichs euch gesagt habe. </w:t>
      </w:r>
    </w:p>
    <w:p w14:paraId="46124B0E" w14:textId="77777777" w:rsidR="008F11BA" w:rsidRDefault="008F11BA" w:rsidP="008F11BA">
      <w:pPr>
        <w:pStyle w:val="StandardWeb"/>
      </w:pPr>
      <w:r>
        <w:t xml:space="preserve">Dieses sollen die, so Christen sein wöllen, wissen, </w:t>
      </w:r>
      <w:proofErr w:type="spellStart"/>
      <w:r>
        <w:t>unnd</w:t>
      </w:r>
      <w:proofErr w:type="spellEnd"/>
      <w:r>
        <w:t xml:space="preserve"> sich darzu </w:t>
      </w:r>
      <w:proofErr w:type="spellStart"/>
      <w:r>
        <w:t>bereitten</w:t>
      </w:r>
      <w:proofErr w:type="spellEnd"/>
      <w:r>
        <w:t xml:space="preserve">, </w:t>
      </w:r>
      <w:proofErr w:type="spellStart"/>
      <w:r>
        <w:t>unnd</w:t>
      </w:r>
      <w:proofErr w:type="spellEnd"/>
      <w:r>
        <w:t xml:space="preserve"> darein ergeben, oder des </w:t>
      </w:r>
      <w:proofErr w:type="spellStart"/>
      <w:r>
        <w:t>Evangelions</w:t>
      </w:r>
      <w:proofErr w:type="spellEnd"/>
      <w:r>
        <w:t xml:space="preserve">, </w:t>
      </w:r>
      <w:proofErr w:type="spellStart"/>
      <w:r>
        <w:t>welchs</w:t>
      </w:r>
      <w:proofErr w:type="spellEnd"/>
      <w:r>
        <w:t xml:space="preserve"> ein </w:t>
      </w:r>
      <w:proofErr w:type="spellStart"/>
      <w:r>
        <w:t>wort</w:t>
      </w:r>
      <w:proofErr w:type="spellEnd"/>
      <w:r>
        <w:t xml:space="preserve"> des </w:t>
      </w:r>
      <w:proofErr w:type="spellStart"/>
      <w:r>
        <w:t>Creutzes</w:t>
      </w:r>
      <w:proofErr w:type="spellEnd"/>
      <w:r>
        <w:t xml:space="preserve"> ist, </w:t>
      </w:r>
      <w:proofErr w:type="spellStart"/>
      <w:r>
        <w:t>müssig</w:t>
      </w:r>
      <w:proofErr w:type="spellEnd"/>
      <w:r>
        <w:t xml:space="preserve"> gehen, und nicht desselben zum </w:t>
      </w:r>
      <w:proofErr w:type="spellStart"/>
      <w:r>
        <w:t>deckel</w:t>
      </w:r>
      <w:proofErr w:type="spellEnd"/>
      <w:r>
        <w:t xml:space="preserve"> Fleischlicher </w:t>
      </w:r>
      <w:proofErr w:type="spellStart"/>
      <w:r>
        <w:t>freyheit</w:t>
      </w:r>
      <w:proofErr w:type="spellEnd"/>
      <w:r>
        <w:t xml:space="preserve"> missbrauchen, Denn es heisset, So wir mit leiden, so werden wir auch mit zur </w:t>
      </w:r>
      <w:proofErr w:type="spellStart"/>
      <w:r>
        <w:t>Herrligkeit</w:t>
      </w:r>
      <w:proofErr w:type="spellEnd"/>
      <w:r>
        <w:t xml:space="preserve"> erhaben werden, Rom. 8. Diesen weg hat der HERR Christus selbst gehen müssen zur </w:t>
      </w:r>
      <w:proofErr w:type="spellStart"/>
      <w:r>
        <w:t>Herrligkeit</w:t>
      </w:r>
      <w:proofErr w:type="spellEnd"/>
      <w:r>
        <w:t xml:space="preserve">, Luce 24. Und wie ihm sein Vater das Reich bescheiden, also hat ers uns auch bescheiden, Luce 22. Wöllen wir mit ihm sitzen </w:t>
      </w:r>
      <w:proofErr w:type="spellStart"/>
      <w:r>
        <w:t>inn</w:t>
      </w:r>
      <w:proofErr w:type="spellEnd"/>
      <w:r>
        <w:t xml:space="preserve"> seinem Reich, so müssen wir es uns auch nicht </w:t>
      </w:r>
      <w:proofErr w:type="spellStart"/>
      <w:r>
        <w:t>verdriessen</w:t>
      </w:r>
      <w:proofErr w:type="spellEnd"/>
      <w:r>
        <w:t xml:space="preserve"> lassen, ein </w:t>
      </w:r>
      <w:proofErr w:type="spellStart"/>
      <w:r>
        <w:t>sawres</w:t>
      </w:r>
      <w:proofErr w:type="spellEnd"/>
      <w:r>
        <w:t xml:space="preserve"> </w:t>
      </w:r>
      <w:proofErr w:type="spellStart"/>
      <w:r>
        <w:t>trüncklein</w:t>
      </w:r>
      <w:proofErr w:type="spellEnd"/>
      <w:r>
        <w:t xml:space="preserve"> zuvor, von </w:t>
      </w:r>
      <w:proofErr w:type="spellStart"/>
      <w:r>
        <w:t>seinet</w:t>
      </w:r>
      <w:proofErr w:type="spellEnd"/>
      <w:r>
        <w:t xml:space="preserve"> wegen, zu thun, Marci 10. </w:t>
      </w:r>
      <w:proofErr w:type="spellStart"/>
      <w:r>
        <w:t>Solchs</w:t>
      </w:r>
      <w:proofErr w:type="spellEnd"/>
      <w:r>
        <w:t xml:space="preserve"> hat David </w:t>
      </w:r>
      <w:proofErr w:type="spellStart"/>
      <w:r>
        <w:t>erfaren</w:t>
      </w:r>
      <w:proofErr w:type="spellEnd"/>
      <w:r>
        <w:t xml:space="preserve">, </w:t>
      </w:r>
      <w:proofErr w:type="spellStart"/>
      <w:r>
        <w:t>darumb</w:t>
      </w:r>
      <w:proofErr w:type="spellEnd"/>
      <w:r>
        <w:t xml:space="preserve"> sagt er, Psal: 116. Ich </w:t>
      </w:r>
      <w:proofErr w:type="spellStart"/>
      <w:r>
        <w:t>gleube</w:t>
      </w:r>
      <w:proofErr w:type="spellEnd"/>
      <w:r>
        <w:t xml:space="preserve">, darum rede ich. Ich werde aber sehr geplaget. Und daher erkennet man die </w:t>
      </w:r>
      <w:proofErr w:type="spellStart"/>
      <w:r>
        <w:t>warheyt</w:t>
      </w:r>
      <w:proofErr w:type="spellEnd"/>
      <w:r>
        <w:t xml:space="preserve">, (sagt Johannes Huss) das die am wenigsten verfolget werden, die mehr der Menschen, denn Gottes Ehre lieben, Die aber Gottes Ehre am Höchsten achten, müssen am meisten leiden, Denn die Welt </w:t>
      </w:r>
      <w:proofErr w:type="spellStart"/>
      <w:r>
        <w:t>kan</w:t>
      </w:r>
      <w:proofErr w:type="spellEnd"/>
      <w:r>
        <w:t xml:space="preserve"> die </w:t>
      </w:r>
      <w:proofErr w:type="spellStart"/>
      <w:r>
        <w:t>erkendtnis</w:t>
      </w:r>
      <w:proofErr w:type="spellEnd"/>
      <w:r>
        <w:t xml:space="preserve"> des Evangelii nicht dulden, sie will vom heiligen Geist </w:t>
      </w:r>
      <w:proofErr w:type="spellStart"/>
      <w:r>
        <w:t>ungestrafft</w:t>
      </w:r>
      <w:proofErr w:type="spellEnd"/>
      <w:r>
        <w:t xml:space="preserve"> sein. So treibt der heilige Geist die Kinder Gottes, das sie nicht schweigen, Da gehet dann die </w:t>
      </w:r>
      <w:proofErr w:type="spellStart"/>
      <w:r>
        <w:t>verfolgung</w:t>
      </w:r>
      <w:proofErr w:type="spellEnd"/>
      <w:r>
        <w:t xml:space="preserve"> an, und müssen die </w:t>
      </w:r>
      <w:proofErr w:type="spellStart"/>
      <w:r>
        <w:t>Ausserwelten</w:t>
      </w:r>
      <w:proofErr w:type="spellEnd"/>
      <w:r>
        <w:t xml:space="preserve"> her halten, </w:t>
      </w:r>
      <w:proofErr w:type="spellStart"/>
      <w:r>
        <w:t>unnd</w:t>
      </w:r>
      <w:proofErr w:type="spellEnd"/>
      <w:r>
        <w:t xml:space="preserve"> sich binden und würgen lassen. Aber Gottes Wort ist nicht gebunden, 2. Timoth: 2. So haben sie für ihr Person auch den </w:t>
      </w:r>
      <w:proofErr w:type="spellStart"/>
      <w:r>
        <w:t>trost</w:t>
      </w:r>
      <w:proofErr w:type="spellEnd"/>
      <w:r>
        <w:t xml:space="preserve">, das sie mit S. Paulo sagen, 2. Corinth: 4. Wir wissen, das der, so den HERREN </w:t>
      </w:r>
      <w:proofErr w:type="spellStart"/>
      <w:r>
        <w:t>JHEsum</w:t>
      </w:r>
      <w:proofErr w:type="spellEnd"/>
      <w:r>
        <w:t xml:space="preserve"> hat </w:t>
      </w:r>
      <w:proofErr w:type="spellStart"/>
      <w:r>
        <w:t>aufferwecket</w:t>
      </w:r>
      <w:proofErr w:type="spellEnd"/>
      <w:r>
        <w:t xml:space="preserve">, wird uns auch </w:t>
      </w:r>
      <w:proofErr w:type="spellStart"/>
      <w:r>
        <w:t>aufferwecken</w:t>
      </w:r>
      <w:proofErr w:type="spellEnd"/>
      <w:r>
        <w:t xml:space="preserve"> durch </w:t>
      </w:r>
      <w:proofErr w:type="spellStart"/>
      <w:r>
        <w:t>Jhesum</w:t>
      </w:r>
      <w:proofErr w:type="spellEnd"/>
      <w:r>
        <w:t xml:space="preserve">, und werden als dann bey dem HERRN sein allezeit, 1. </w:t>
      </w:r>
      <w:proofErr w:type="spellStart"/>
      <w:r>
        <w:t>Tessal</w:t>
      </w:r>
      <w:proofErr w:type="spellEnd"/>
      <w:r>
        <w:t xml:space="preserve">. 4. Denn der todt seiner Heiligen ist werd gehalten für dem HERRN. </w:t>
      </w:r>
    </w:p>
    <w:p w14:paraId="46D6238A" w14:textId="77777777" w:rsidR="008F11BA" w:rsidRDefault="008F11BA" w:rsidP="008F11BA">
      <w:pPr>
        <w:pStyle w:val="StandardWeb"/>
      </w:pPr>
      <w:r>
        <w:lastRenderedPageBreak/>
        <w:t xml:space="preserve">Darnach fürs ander, sagen etliche, Man werde mit solcher </w:t>
      </w:r>
      <w:proofErr w:type="spellStart"/>
      <w:r>
        <w:t>bekentnis</w:t>
      </w:r>
      <w:proofErr w:type="spellEnd"/>
      <w:r>
        <w:t xml:space="preserve">, darinnen man die </w:t>
      </w:r>
      <w:proofErr w:type="spellStart"/>
      <w:r>
        <w:t>warheit</w:t>
      </w:r>
      <w:proofErr w:type="spellEnd"/>
      <w:r>
        <w:t xml:space="preserve"> so eigentlich bekennet, </w:t>
      </w:r>
      <w:proofErr w:type="spellStart"/>
      <w:r>
        <w:t>unnd</w:t>
      </w:r>
      <w:proofErr w:type="spellEnd"/>
      <w:r>
        <w:t xml:space="preserve"> die </w:t>
      </w:r>
      <w:proofErr w:type="spellStart"/>
      <w:r>
        <w:t>irrthumb</w:t>
      </w:r>
      <w:proofErr w:type="spellEnd"/>
      <w:r>
        <w:t xml:space="preserve"> also deutlich verlegt, </w:t>
      </w:r>
      <w:proofErr w:type="spellStart"/>
      <w:r>
        <w:t>unnd</w:t>
      </w:r>
      <w:proofErr w:type="spellEnd"/>
      <w:r>
        <w:t xml:space="preserve"> </w:t>
      </w:r>
      <w:proofErr w:type="spellStart"/>
      <w:r>
        <w:t>verwirffet</w:t>
      </w:r>
      <w:proofErr w:type="spellEnd"/>
      <w:r>
        <w:t xml:space="preserve">, viel hoher und </w:t>
      </w:r>
      <w:proofErr w:type="spellStart"/>
      <w:r>
        <w:t>gelerter</w:t>
      </w:r>
      <w:proofErr w:type="spellEnd"/>
      <w:r>
        <w:t xml:space="preserve"> Leut bewegen, das sie uns mit </w:t>
      </w:r>
      <w:proofErr w:type="spellStart"/>
      <w:r>
        <w:t>schrifften</w:t>
      </w:r>
      <w:proofErr w:type="spellEnd"/>
      <w:r>
        <w:t xml:space="preserve">, und vielleicht auch </w:t>
      </w:r>
      <w:proofErr w:type="spellStart"/>
      <w:r>
        <w:t>wol</w:t>
      </w:r>
      <w:proofErr w:type="spellEnd"/>
      <w:r>
        <w:t xml:space="preserve"> mit der that zum </w:t>
      </w:r>
      <w:proofErr w:type="spellStart"/>
      <w:r>
        <w:t>heffigsten</w:t>
      </w:r>
      <w:proofErr w:type="spellEnd"/>
      <w:r>
        <w:t xml:space="preserve"> zusetzen werden, die sonst, wo man stillschwiege, mit uns </w:t>
      </w:r>
      <w:proofErr w:type="spellStart"/>
      <w:r>
        <w:t>wol</w:t>
      </w:r>
      <w:proofErr w:type="spellEnd"/>
      <w:r>
        <w:t xml:space="preserve"> zu frieden sein, oder doch uns unangefochten lassen würden? Antwort. Ich </w:t>
      </w:r>
      <w:proofErr w:type="spellStart"/>
      <w:r>
        <w:t>gleube</w:t>
      </w:r>
      <w:proofErr w:type="spellEnd"/>
      <w:r>
        <w:t xml:space="preserve">, </w:t>
      </w:r>
      <w:proofErr w:type="spellStart"/>
      <w:r>
        <w:t>darumb</w:t>
      </w:r>
      <w:proofErr w:type="spellEnd"/>
      <w:r>
        <w:t xml:space="preserve"> rede ich. Schweigen will sich nicht </w:t>
      </w:r>
      <w:proofErr w:type="spellStart"/>
      <w:r>
        <w:t>gebüren</w:t>
      </w:r>
      <w:proofErr w:type="spellEnd"/>
      <w:r>
        <w:t xml:space="preserve">, Will nu jemandes darüber bewegt, zornig </w:t>
      </w:r>
      <w:proofErr w:type="spellStart"/>
      <w:r>
        <w:t>unnd</w:t>
      </w:r>
      <w:proofErr w:type="spellEnd"/>
      <w:r>
        <w:t xml:space="preserve"> unwillig werden, und auch </w:t>
      </w:r>
      <w:proofErr w:type="spellStart"/>
      <w:r>
        <w:t>wol</w:t>
      </w:r>
      <w:proofErr w:type="spellEnd"/>
      <w:r>
        <w:t xml:space="preserve"> </w:t>
      </w:r>
      <w:proofErr w:type="spellStart"/>
      <w:r>
        <w:t>darumb</w:t>
      </w:r>
      <w:proofErr w:type="spellEnd"/>
      <w:r>
        <w:t xml:space="preserve"> wüten, toben, Tyrannisieren, und uns plagen, da können wir nicht für, ist auch </w:t>
      </w:r>
      <w:proofErr w:type="spellStart"/>
      <w:r>
        <w:t>user</w:t>
      </w:r>
      <w:proofErr w:type="spellEnd"/>
      <w:r>
        <w:t xml:space="preserve"> schuld nicht. Als wenig es des Apostels schuld war, das er mit seiner </w:t>
      </w:r>
      <w:proofErr w:type="spellStart"/>
      <w:r>
        <w:t>Lere</w:t>
      </w:r>
      <w:proofErr w:type="spellEnd"/>
      <w:r>
        <w:t xml:space="preserve"> nicht allen Menschen ein </w:t>
      </w:r>
      <w:proofErr w:type="spellStart"/>
      <w:r>
        <w:t>geruch</w:t>
      </w:r>
      <w:proofErr w:type="spellEnd"/>
      <w:r>
        <w:t xml:space="preserve"> des </w:t>
      </w:r>
      <w:proofErr w:type="spellStart"/>
      <w:r>
        <w:t>lebens</w:t>
      </w:r>
      <w:proofErr w:type="spellEnd"/>
      <w:r>
        <w:t xml:space="preserve">, zum leben, Sondern vielen ein </w:t>
      </w:r>
      <w:proofErr w:type="spellStart"/>
      <w:r>
        <w:t>geruch</w:t>
      </w:r>
      <w:proofErr w:type="spellEnd"/>
      <w:r>
        <w:t xml:space="preserve"> des Todes zum </w:t>
      </w:r>
      <w:proofErr w:type="spellStart"/>
      <w:r>
        <w:t>tode</w:t>
      </w:r>
      <w:proofErr w:type="spellEnd"/>
      <w:r>
        <w:t xml:space="preserve"> war, und doch Christo ein guter </w:t>
      </w:r>
      <w:proofErr w:type="spellStart"/>
      <w:r>
        <w:t>geruch</w:t>
      </w:r>
      <w:proofErr w:type="spellEnd"/>
      <w:r>
        <w:t xml:space="preserve"> blieb, beide unter denen, die da selig wurden, und unter denen, die verloren wurden, 2 Corinth: 2. Wer böse </w:t>
      </w:r>
      <w:proofErr w:type="spellStart"/>
      <w:r>
        <w:t>augen</w:t>
      </w:r>
      <w:proofErr w:type="spellEnd"/>
      <w:r>
        <w:t xml:space="preserve"> hat, der </w:t>
      </w:r>
      <w:proofErr w:type="spellStart"/>
      <w:r>
        <w:t>mus</w:t>
      </w:r>
      <w:proofErr w:type="spellEnd"/>
      <w:r>
        <w:t xml:space="preserve"> </w:t>
      </w:r>
      <w:proofErr w:type="spellStart"/>
      <w:r>
        <w:t>wol</w:t>
      </w:r>
      <w:proofErr w:type="spellEnd"/>
      <w:r>
        <w:t xml:space="preserve"> der lieben Sonnen und dem </w:t>
      </w:r>
      <w:proofErr w:type="spellStart"/>
      <w:r>
        <w:t>Liechte</w:t>
      </w:r>
      <w:proofErr w:type="spellEnd"/>
      <w:r>
        <w:t xml:space="preserve"> feind sein, </w:t>
      </w:r>
      <w:proofErr w:type="spellStart"/>
      <w:r>
        <w:t>unnd</w:t>
      </w:r>
      <w:proofErr w:type="spellEnd"/>
      <w:r>
        <w:t xml:space="preserve"> dawider murren. Ist </w:t>
      </w:r>
      <w:proofErr w:type="spellStart"/>
      <w:r>
        <w:t>darumb</w:t>
      </w:r>
      <w:proofErr w:type="spellEnd"/>
      <w:r>
        <w:t xml:space="preserve"> der nicht ein </w:t>
      </w:r>
      <w:proofErr w:type="spellStart"/>
      <w:r>
        <w:t>ursach</w:t>
      </w:r>
      <w:proofErr w:type="spellEnd"/>
      <w:r>
        <w:t xml:space="preserve"> </w:t>
      </w:r>
      <w:proofErr w:type="spellStart"/>
      <w:r>
        <w:t>solchs</w:t>
      </w:r>
      <w:proofErr w:type="spellEnd"/>
      <w:r>
        <w:t xml:space="preserve"> </w:t>
      </w:r>
      <w:proofErr w:type="spellStart"/>
      <w:r>
        <w:t>murrens</w:t>
      </w:r>
      <w:proofErr w:type="spellEnd"/>
      <w:r>
        <w:t xml:space="preserve">, der die Sonne geschaffen oder das </w:t>
      </w:r>
      <w:proofErr w:type="spellStart"/>
      <w:r>
        <w:t>Liecht</w:t>
      </w:r>
      <w:proofErr w:type="spellEnd"/>
      <w:r>
        <w:t xml:space="preserve"> angezündet hat. Wer ein böse Gewissen und unreine </w:t>
      </w:r>
      <w:proofErr w:type="spellStart"/>
      <w:r>
        <w:t>Hertze</w:t>
      </w:r>
      <w:proofErr w:type="spellEnd"/>
      <w:r>
        <w:t xml:space="preserve"> hat, </w:t>
      </w:r>
      <w:proofErr w:type="spellStart"/>
      <w:r>
        <w:t>kan</w:t>
      </w:r>
      <w:proofErr w:type="spellEnd"/>
      <w:r>
        <w:t xml:space="preserve"> anders nicht, dann sich an der </w:t>
      </w:r>
      <w:proofErr w:type="spellStart"/>
      <w:r>
        <w:t>warheit</w:t>
      </w:r>
      <w:proofErr w:type="spellEnd"/>
      <w:r>
        <w:t xml:space="preserve"> </w:t>
      </w:r>
      <w:proofErr w:type="spellStart"/>
      <w:r>
        <w:t>ergern</w:t>
      </w:r>
      <w:proofErr w:type="spellEnd"/>
      <w:r>
        <w:t xml:space="preserve">, und sie feinden </w:t>
      </w:r>
      <w:proofErr w:type="spellStart"/>
      <w:r>
        <w:t>unnd</w:t>
      </w:r>
      <w:proofErr w:type="spellEnd"/>
      <w:r>
        <w:t xml:space="preserve"> </w:t>
      </w:r>
      <w:proofErr w:type="spellStart"/>
      <w:r>
        <w:t>lestern</w:t>
      </w:r>
      <w:proofErr w:type="spellEnd"/>
      <w:r>
        <w:t xml:space="preserve">, Ist aber </w:t>
      </w:r>
      <w:proofErr w:type="spellStart"/>
      <w:r>
        <w:t>darumb</w:t>
      </w:r>
      <w:proofErr w:type="spellEnd"/>
      <w:r>
        <w:t xml:space="preserve"> die schuld nicht des der die </w:t>
      </w:r>
      <w:proofErr w:type="spellStart"/>
      <w:r>
        <w:t>warheit</w:t>
      </w:r>
      <w:proofErr w:type="spellEnd"/>
      <w:r>
        <w:t xml:space="preserve"> bekennet? </w:t>
      </w:r>
    </w:p>
    <w:p w14:paraId="201E3B9A" w14:textId="77777777" w:rsidR="008F11BA" w:rsidRDefault="008F11BA" w:rsidP="008F11BA">
      <w:pPr>
        <w:pStyle w:val="StandardWeb"/>
      </w:pPr>
      <w:r>
        <w:t xml:space="preserve">Der </w:t>
      </w:r>
      <w:proofErr w:type="spellStart"/>
      <w:r>
        <w:t>HERr</w:t>
      </w:r>
      <w:proofErr w:type="spellEnd"/>
      <w:r>
        <w:t xml:space="preserve"> Christus </w:t>
      </w:r>
      <w:proofErr w:type="spellStart"/>
      <w:r>
        <w:t>hette</w:t>
      </w:r>
      <w:proofErr w:type="spellEnd"/>
      <w:r>
        <w:t xml:space="preserve"> auch </w:t>
      </w:r>
      <w:proofErr w:type="spellStart"/>
      <w:r>
        <w:t>wil</w:t>
      </w:r>
      <w:proofErr w:type="spellEnd"/>
      <w:r>
        <w:t xml:space="preserve"> den König </w:t>
      </w:r>
      <w:proofErr w:type="spellStart"/>
      <w:r>
        <w:t>Herodem</w:t>
      </w:r>
      <w:proofErr w:type="spellEnd"/>
      <w:r>
        <w:t xml:space="preserve">, Den Landpfleger </w:t>
      </w:r>
      <w:proofErr w:type="spellStart"/>
      <w:r>
        <w:t>Pilatum</w:t>
      </w:r>
      <w:proofErr w:type="spellEnd"/>
      <w:r>
        <w:t xml:space="preserve">, Den Hohen Priester mit dem </w:t>
      </w:r>
      <w:proofErr w:type="spellStart"/>
      <w:r>
        <w:t>gantzen</w:t>
      </w:r>
      <w:proofErr w:type="spellEnd"/>
      <w:r>
        <w:t xml:space="preserve"> </w:t>
      </w:r>
      <w:proofErr w:type="spellStart"/>
      <w:r>
        <w:t>Consistorio</w:t>
      </w:r>
      <w:proofErr w:type="spellEnd"/>
      <w:r>
        <w:t xml:space="preserve">, </w:t>
      </w:r>
      <w:proofErr w:type="spellStart"/>
      <w:r>
        <w:t>Synagoga</w:t>
      </w:r>
      <w:proofErr w:type="spellEnd"/>
      <w:r>
        <w:t xml:space="preserve">, und </w:t>
      </w:r>
      <w:proofErr w:type="spellStart"/>
      <w:r>
        <w:t>Rhat</w:t>
      </w:r>
      <w:proofErr w:type="spellEnd"/>
      <w:r>
        <w:t xml:space="preserve"> zu </w:t>
      </w:r>
      <w:proofErr w:type="spellStart"/>
      <w:r>
        <w:t>Jherusalem</w:t>
      </w:r>
      <w:proofErr w:type="spellEnd"/>
      <w:r>
        <w:t xml:space="preserve">, können zu Freunden behalten, wenn er die </w:t>
      </w:r>
      <w:proofErr w:type="spellStart"/>
      <w:r>
        <w:t>warheit</w:t>
      </w:r>
      <w:proofErr w:type="spellEnd"/>
      <w:r>
        <w:t xml:space="preserve"> geschwiegen </w:t>
      </w:r>
      <w:proofErr w:type="spellStart"/>
      <w:r>
        <w:t>hette</w:t>
      </w:r>
      <w:proofErr w:type="spellEnd"/>
      <w:r>
        <w:t xml:space="preserve">. Freilich hat ers alles zuvor </w:t>
      </w:r>
      <w:proofErr w:type="spellStart"/>
      <w:r>
        <w:t>gewust</w:t>
      </w:r>
      <w:proofErr w:type="spellEnd"/>
      <w:r>
        <w:t xml:space="preserve">, was seine Predigt für einen </w:t>
      </w:r>
      <w:proofErr w:type="spellStart"/>
      <w:r>
        <w:t>unwillen</w:t>
      </w:r>
      <w:proofErr w:type="spellEnd"/>
      <w:r>
        <w:t xml:space="preserve"> gegen in, und für ein </w:t>
      </w:r>
      <w:proofErr w:type="spellStart"/>
      <w:r>
        <w:t>bewegung</w:t>
      </w:r>
      <w:proofErr w:type="spellEnd"/>
      <w:r>
        <w:t xml:space="preserve"> </w:t>
      </w:r>
      <w:proofErr w:type="spellStart"/>
      <w:r>
        <w:t>inn</w:t>
      </w:r>
      <w:proofErr w:type="spellEnd"/>
      <w:r>
        <w:t xml:space="preserve"> aller Welt anrichten würde. Hat aber </w:t>
      </w:r>
      <w:proofErr w:type="spellStart"/>
      <w:r>
        <w:t>darumb</w:t>
      </w:r>
      <w:proofErr w:type="spellEnd"/>
      <w:r>
        <w:t xml:space="preserve"> nicht unterlassen, seines Vaters ehre zu preisen und zu bekennen. </w:t>
      </w:r>
    </w:p>
    <w:p w14:paraId="42E14DF3" w14:textId="77777777" w:rsidR="008F11BA" w:rsidRDefault="008F11BA" w:rsidP="008F11BA">
      <w:pPr>
        <w:pStyle w:val="StandardWeb"/>
      </w:pPr>
      <w:r>
        <w:t xml:space="preserve">Der </w:t>
      </w:r>
      <w:proofErr w:type="spellStart"/>
      <w:r>
        <w:t>heylige</w:t>
      </w:r>
      <w:proofErr w:type="spellEnd"/>
      <w:r>
        <w:t xml:space="preserve"> Apostel Paulus, war unsers HERRN Gottes besonders </w:t>
      </w:r>
      <w:proofErr w:type="spellStart"/>
      <w:r>
        <w:t>ausserweletes</w:t>
      </w:r>
      <w:proofErr w:type="spellEnd"/>
      <w:r>
        <w:t xml:space="preserve"> </w:t>
      </w:r>
      <w:proofErr w:type="spellStart"/>
      <w:r>
        <w:t>werckgezeug</w:t>
      </w:r>
      <w:proofErr w:type="spellEnd"/>
      <w:r>
        <w:t xml:space="preserve">. </w:t>
      </w:r>
      <w:proofErr w:type="spellStart"/>
      <w:r>
        <w:t>Hette</w:t>
      </w:r>
      <w:proofErr w:type="spellEnd"/>
      <w:r>
        <w:t xml:space="preserve"> er aber nicht ehe </w:t>
      </w:r>
      <w:proofErr w:type="spellStart"/>
      <w:r>
        <w:t>CHRistum</w:t>
      </w:r>
      <w:proofErr w:type="spellEnd"/>
      <w:r>
        <w:t xml:space="preserve"> und die </w:t>
      </w:r>
      <w:proofErr w:type="spellStart"/>
      <w:r>
        <w:t>warheit</w:t>
      </w:r>
      <w:proofErr w:type="spellEnd"/>
      <w:r>
        <w:t xml:space="preserve"> sollen bekennen und predigen, </w:t>
      </w:r>
      <w:proofErr w:type="spellStart"/>
      <w:r>
        <w:t>Unnd</w:t>
      </w:r>
      <w:proofErr w:type="spellEnd"/>
      <w:r>
        <w:t xml:space="preserve"> dagegen nicht ehe </w:t>
      </w:r>
      <w:proofErr w:type="spellStart"/>
      <w:r>
        <w:t>Abgötterey</w:t>
      </w:r>
      <w:proofErr w:type="spellEnd"/>
      <w:r>
        <w:t xml:space="preserve"> und falsche Lehren sollen </w:t>
      </w:r>
      <w:proofErr w:type="spellStart"/>
      <w:r>
        <w:t>straggen</w:t>
      </w:r>
      <w:proofErr w:type="spellEnd"/>
      <w:r>
        <w:t xml:space="preserve">, es </w:t>
      </w:r>
      <w:proofErr w:type="spellStart"/>
      <w:r>
        <w:t>were</w:t>
      </w:r>
      <w:proofErr w:type="spellEnd"/>
      <w:r>
        <w:t xml:space="preserve"> dann zuvor versichert gewesen, das sich kein </w:t>
      </w:r>
      <w:proofErr w:type="spellStart"/>
      <w:r>
        <w:t>empörung</w:t>
      </w:r>
      <w:proofErr w:type="spellEnd"/>
      <w:r>
        <w:t xml:space="preserve"> der Gottlosen, kein </w:t>
      </w:r>
      <w:proofErr w:type="spellStart"/>
      <w:r>
        <w:t>bewegung</w:t>
      </w:r>
      <w:proofErr w:type="spellEnd"/>
      <w:r>
        <w:t xml:space="preserve">, noch </w:t>
      </w:r>
      <w:proofErr w:type="spellStart"/>
      <w:r>
        <w:t>verfolgung</w:t>
      </w:r>
      <w:proofErr w:type="spellEnd"/>
      <w:r>
        <w:t xml:space="preserve">, wider ihn erheben würde, er </w:t>
      </w:r>
      <w:proofErr w:type="spellStart"/>
      <w:r>
        <w:t>müste</w:t>
      </w:r>
      <w:proofErr w:type="spellEnd"/>
      <w:r>
        <w:t xml:space="preserve"> noch seine erste Predigt thun, War es doch nirgend schier </w:t>
      </w:r>
      <w:proofErr w:type="spellStart"/>
      <w:r>
        <w:t>angeneme</w:t>
      </w:r>
      <w:proofErr w:type="spellEnd"/>
      <w:r>
        <w:t xml:space="preserve">, </w:t>
      </w:r>
      <w:proofErr w:type="spellStart"/>
      <w:r>
        <w:t>unnd</w:t>
      </w:r>
      <w:proofErr w:type="spellEnd"/>
      <w:r>
        <w:t xml:space="preserve"> wo er hin kam, ward er </w:t>
      </w:r>
      <w:proofErr w:type="spellStart"/>
      <w:r>
        <w:t>ubel</w:t>
      </w:r>
      <w:proofErr w:type="spellEnd"/>
      <w:r>
        <w:t xml:space="preserve"> empfangen, bisweilen geschlagen und </w:t>
      </w:r>
      <w:proofErr w:type="spellStart"/>
      <w:r>
        <w:t>versteinigt</w:t>
      </w:r>
      <w:proofErr w:type="spellEnd"/>
      <w:r>
        <w:t xml:space="preserve"> darzu, und entstand auch manch </w:t>
      </w:r>
      <w:proofErr w:type="spellStart"/>
      <w:r>
        <w:t>lermen</w:t>
      </w:r>
      <w:proofErr w:type="spellEnd"/>
      <w:r>
        <w:t xml:space="preserve"> darüber. Es war aber </w:t>
      </w:r>
      <w:proofErr w:type="spellStart"/>
      <w:r>
        <w:t>darumb</w:t>
      </w:r>
      <w:proofErr w:type="spellEnd"/>
      <w:r>
        <w:t xml:space="preserve"> </w:t>
      </w:r>
      <w:proofErr w:type="spellStart"/>
      <w:r>
        <w:t>solchs</w:t>
      </w:r>
      <w:proofErr w:type="spellEnd"/>
      <w:r>
        <w:t xml:space="preserve"> kein </w:t>
      </w:r>
      <w:proofErr w:type="spellStart"/>
      <w:r>
        <w:t>ursache</w:t>
      </w:r>
      <w:proofErr w:type="spellEnd"/>
      <w:r>
        <w:t xml:space="preserve"> nicht, </w:t>
      </w:r>
      <w:proofErr w:type="spellStart"/>
      <w:r>
        <w:t>darumb</w:t>
      </w:r>
      <w:proofErr w:type="spellEnd"/>
      <w:r>
        <w:t xml:space="preserve"> </w:t>
      </w:r>
      <w:proofErr w:type="spellStart"/>
      <w:r>
        <w:t>thet</w:t>
      </w:r>
      <w:proofErr w:type="spellEnd"/>
      <w:r>
        <w:t xml:space="preserve"> er auch recht und </w:t>
      </w:r>
      <w:proofErr w:type="spellStart"/>
      <w:r>
        <w:t>wol</w:t>
      </w:r>
      <w:proofErr w:type="spellEnd"/>
      <w:r>
        <w:t xml:space="preserve">, das er mit seiner </w:t>
      </w:r>
      <w:proofErr w:type="spellStart"/>
      <w:r>
        <w:t>bekendtnis</w:t>
      </w:r>
      <w:proofErr w:type="spellEnd"/>
      <w:r>
        <w:t xml:space="preserve">, nach Gottes </w:t>
      </w:r>
      <w:proofErr w:type="spellStart"/>
      <w:r>
        <w:t>befehel</w:t>
      </w:r>
      <w:proofErr w:type="spellEnd"/>
      <w:r>
        <w:t xml:space="preserve">, nur freudig und getrost, fort fuhr. Und wo der heilige Luther seliger, in </w:t>
      </w:r>
      <w:proofErr w:type="spellStart"/>
      <w:r>
        <w:t>betrachtung</w:t>
      </w:r>
      <w:proofErr w:type="spellEnd"/>
      <w:r>
        <w:t xml:space="preserve"> der </w:t>
      </w:r>
      <w:proofErr w:type="spellStart"/>
      <w:r>
        <w:t>grossen</w:t>
      </w:r>
      <w:proofErr w:type="spellEnd"/>
      <w:r>
        <w:t xml:space="preserve"> </w:t>
      </w:r>
      <w:proofErr w:type="spellStart"/>
      <w:r>
        <w:t>fehrligkeiten</w:t>
      </w:r>
      <w:proofErr w:type="spellEnd"/>
      <w:r>
        <w:t xml:space="preserve">, so im </w:t>
      </w:r>
      <w:proofErr w:type="spellStart"/>
      <w:r>
        <w:t>anfang</w:t>
      </w:r>
      <w:proofErr w:type="spellEnd"/>
      <w:r>
        <w:t xml:space="preserve"> des wider </w:t>
      </w:r>
      <w:proofErr w:type="spellStart"/>
      <w:r>
        <w:t>auffgehenden</w:t>
      </w:r>
      <w:proofErr w:type="spellEnd"/>
      <w:r>
        <w:t xml:space="preserve"> Evangelii für </w:t>
      </w:r>
      <w:proofErr w:type="spellStart"/>
      <w:r>
        <w:t>handen</w:t>
      </w:r>
      <w:proofErr w:type="spellEnd"/>
      <w:r>
        <w:t xml:space="preserve">, </w:t>
      </w:r>
      <w:proofErr w:type="spellStart"/>
      <w:r>
        <w:t>hette</w:t>
      </w:r>
      <w:proofErr w:type="spellEnd"/>
      <w:r>
        <w:t xml:space="preserve"> schweigen wöllen, und einer bessern zeit erwarten, so </w:t>
      </w:r>
      <w:proofErr w:type="spellStart"/>
      <w:r>
        <w:t>weren</w:t>
      </w:r>
      <w:proofErr w:type="spellEnd"/>
      <w:r>
        <w:t xml:space="preserve"> wir alle noch </w:t>
      </w:r>
      <w:proofErr w:type="spellStart"/>
      <w:r>
        <w:t>heutigs</w:t>
      </w:r>
      <w:proofErr w:type="spellEnd"/>
      <w:r>
        <w:t xml:space="preserve"> </w:t>
      </w:r>
      <w:proofErr w:type="spellStart"/>
      <w:r>
        <w:t>tages</w:t>
      </w:r>
      <w:proofErr w:type="spellEnd"/>
      <w:r>
        <w:t xml:space="preserve">, in eitel </w:t>
      </w:r>
      <w:proofErr w:type="spellStart"/>
      <w:r>
        <w:t>Egyptischer</w:t>
      </w:r>
      <w:proofErr w:type="spellEnd"/>
      <w:r>
        <w:t xml:space="preserve"> </w:t>
      </w:r>
      <w:proofErr w:type="spellStart"/>
      <w:r>
        <w:t>finsternis</w:t>
      </w:r>
      <w:proofErr w:type="spellEnd"/>
      <w:r>
        <w:t xml:space="preserve">. </w:t>
      </w:r>
      <w:proofErr w:type="spellStart"/>
      <w:r>
        <w:t>Darumb</w:t>
      </w:r>
      <w:proofErr w:type="spellEnd"/>
      <w:r>
        <w:t xml:space="preserve"> </w:t>
      </w:r>
      <w:proofErr w:type="spellStart"/>
      <w:r>
        <w:t>mus</w:t>
      </w:r>
      <w:proofErr w:type="spellEnd"/>
      <w:r>
        <w:t xml:space="preserve"> man sich an der </w:t>
      </w:r>
      <w:proofErr w:type="spellStart"/>
      <w:r>
        <w:t>bekentnis</w:t>
      </w:r>
      <w:proofErr w:type="spellEnd"/>
      <w:r>
        <w:t xml:space="preserve">, das ansehen, </w:t>
      </w:r>
      <w:proofErr w:type="spellStart"/>
      <w:r>
        <w:t>freundtschafft</w:t>
      </w:r>
      <w:proofErr w:type="spellEnd"/>
      <w:r>
        <w:t xml:space="preserve">, oder feindschafft, hoher und gelehrter Leut, nicht hindern lassen. </w:t>
      </w:r>
    </w:p>
    <w:p w14:paraId="5878364C" w14:textId="77777777" w:rsidR="008F11BA" w:rsidRDefault="008F11BA" w:rsidP="008F11BA">
      <w:pPr>
        <w:pStyle w:val="StandardWeb"/>
      </w:pPr>
      <w:r>
        <w:t xml:space="preserve">Es </w:t>
      </w:r>
      <w:proofErr w:type="spellStart"/>
      <w:r>
        <w:t>heisset</w:t>
      </w:r>
      <w:proofErr w:type="spellEnd"/>
      <w:r>
        <w:t xml:space="preserve"> </w:t>
      </w:r>
      <w:proofErr w:type="spellStart"/>
      <w:r>
        <w:t>wol</w:t>
      </w:r>
      <w:proofErr w:type="spellEnd"/>
      <w:r>
        <w:t xml:space="preserve"> und ist auch Gottes </w:t>
      </w:r>
      <w:proofErr w:type="spellStart"/>
      <w:r>
        <w:t>wille</w:t>
      </w:r>
      <w:proofErr w:type="spellEnd"/>
      <w:r>
        <w:t xml:space="preserve">, das wir mit </w:t>
      </w:r>
      <w:proofErr w:type="spellStart"/>
      <w:r>
        <w:t>jederman</w:t>
      </w:r>
      <w:proofErr w:type="spellEnd"/>
      <w:r>
        <w:t xml:space="preserve"> friede und freundschafft halten sollen, Aber solches nicht mit </w:t>
      </w:r>
      <w:proofErr w:type="spellStart"/>
      <w:r>
        <w:t>unterlassung</w:t>
      </w:r>
      <w:proofErr w:type="spellEnd"/>
      <w:r>
        <w:t xml:space="preserve"> Göttlicher gebot, und </w:t>
      </w:r>
      <w:proofErr w:type="spellStart"/>
      <w:r>
        <w:t>hindansetzung</w:t>
      </w:r>
      <w:proofErr w:type="spellEnd"/>
      <w:r>
        <w:t xml:space="preserve"> Göttlicher ehren. Ists möglich (sagt Paulus Rom: 12.) so viel an euch ist, so habt mit allen Menschen friede. Es stehet aber nicht bey uns, oder in unser </w:t>
      </w:r>
      <w:proofErr w:type="spellStart"/>
      <w:r>
        <w:t>wilküre</w:t>
      </w:r>
      <w:proofErr w:type="spellEnd"/>
      <w:r>
        <w:t xml:space="preserve">, Gott bekennen, oder nicht bekennen, Sondern es ist uns die </w:t>
      </w:r>
      <w:proofErr w:type="spellStart"/>
      <w:r>
        <w:t>bekentnis</w:t>
      </w:r>
      <w:proofErr w:type="spellEnd"/>
      <w:r>
        <w:t xml:space="preserve"> </w:t>
      </w:r>
      <w:proofErr w:type="spellStart"/>
      <w:r>
        <w:t>zuthun</w:t>
      </w:r>
      <w:proofErr w:type="spellEnd"/>
      <w:r>
        <w:t xml:space="preserve"> aufs ernstlichste befohlen. Weil denn solches etliche Leut nicht dulden können, noch wöllen, so ists unmöglich das sie mit uns können zu frieden sein, Aber wes die schuld solches </w:t>
      </w:r>
      <w:proofErr w:type="spellStart"/>
      <w:r>
        <w:t>unfriedes</w:t>
      </w:r>
      <w:proofErr w:type="spellEnd"/>
      <w:r>
        <w:t xml:space="preserve"> sey, </w:t>
      </w:r>
      <w:proofErr w:type="spellStart"/>
      <w:r>
        <w:t>kan</w:t>
      </w:r>
      <w:proofErr w:type="spellEnd"/>
      <w:r>
        <w:t xml:space="preserve"> ein jeder leicht richten. Das aber die Welt anders urteilt, </w:t>
      </w:r>
      <w:proofErr w:type="spellStart"/>
      <w:r>
        <w:t>mus</w:t>
      </w:r>
      <w:proofErr w:type="spellEnd"/>
      <w:r>
        <w:t xml:space="preserve"> man Gott befehlen. </w:t>
      </w:r>
    </w:p>
    <w:p w14:paraId="16C7E557" w14:textId="77777777" w:rsidR="008F11BA" w:rsidRDefault="008F11BA" w:rsidP="008F11BA">
      <w:pPr>
        <w:pStyle w:val="StandardWeb"/>
      </w:pPr>
      <w:proofErr w:type="spellStart"/>
      <w:r>
        <w:t>Weitter</w:t>
      </w:r>
      <w:proofErr w:type="spellEnd"/>
      <w:r>
        <w:t xml:space="preserve"> wird fürs dritte </w:t>
      </w:r>
      <w:proofErr w:type="spellStart"/>
      <w:r>
        <w:t>fürgewand</w:t>
      </w:r>
      <w:proofErr w:type="spellEnd"/>
      <w:r>
        <w:t xml:space="preserve">, das die hohe </w:t>
      </w:r>
      <w:proofErr w:type="spellStart"/>
      <w:r>
        <w:t>Oberkeit</w:t>
      </w:r>
      <w:proofErr w:type="spellEnd"/>
      <w:r>
        <w:t xml:space="preserve">, welche dennoch zu ehren ist, solche </w:t>
      </w:r>
      <w:proofErr w:type="spellStart"/>
      <w:r>
        <w:t>bekendtnis</w:t>
      </w:r>
      <w:proofErr w:type="spellEnd"/>
      <w:r>
        <w:t xml:space="preserve"> nicht gerne sehe, und auch zum teil aus beweglichen </w:t>
      </w:r>
    </w:p>
    <w:p w14:paraId="0DB60B62" w14:textId="77777777" w:rsidR="008F11BA" w:rsidRDefault="008F11BA" w:rsidP="008F11BA">
      <w:pPr>
        <w:pStyle w:val="StandardWeb"/>
      </w:pPr>
      <w:proofErr w:type="spellStart"/>
      <w:r>
        <w:t>ursachen</w:t>
      </w:r>
      <w:proofErr w:type="spellEnd"/>
      <w:r>
        <w:t xml:space="preserve">, solche öffentlichen auszulassen verboten habe? Antwort. Das die hohe </w:t>
      </w:r>
      <w:proofErr w:type="spellStart"/>
      <w:r>
        <w:t>Oberkeit</w:t>
      </w:r>
      <w:proofErr w:type="spellEnd"/>
      <w:r>
        <w:t xml:space="preserve"> in allen ehren, </w:t>
      </w:r>
      <w:proofErr w:type="spellStart"/>
      <w:r>
        <w:t>sampt</w:t>
      </w:r>
      <w:proofErr w:type="spellEnd"/>
      <w:r>
        <w:t xml:space="preserve"> allen, die im </w:t>
      </w:r>
      <w:proofErr w:type="spellStart"/>
      <w:r>
        <w:t>Regierampt</w:t>
      </w:r>
      <w:proofErr w:type="spellEnd"/>
      <w:r>
        <w:t xml:space="preserve"> sitzen, zuhalten sein, </w:t>
      </w:r>
      <w:proofErr w:type="spellStart"/>
      <w:r>
        <w:t>leren</w:t>
      </w:r>
      <w:proofErr w:type="spellEnd"/>
      <w:r>
        <w:t xml:space="preserve"> wir </w:t>
      </w:r>
      <w:proofErr w:type="spellStart"/>
      <w:r>
        <w:t>einmütiglich</w:t>
      </w:r>
      <w:proofErr w:type="spellEnd"/>
      <w:r>
        <w:t xml:space="preserve"> nach </w:t>
      </w:r>
      <w:r>
        <w:lastRenderedPageBreak/>
        <w:t xml:space="preserve">Gottes befehl, aus S. Pauli und andern </w:t>
      </w:r>
      <w:proofErr w:type="spellStart"/>
      <w:r>
        <w:t>schrifften</w:t>
      </w:r>
      <w:proofErr w:type="spellEnd"/>
      <w:r>
        <w:t xml:space="preserve">, Was sie aber für </w:t>
      </w:r>
      <w:proofErr w:type="spellStart"/>
      <w:r>
        <w:t>ursachen</w:t>
      </w:r>
      <w:proofErr w:type="spellEnd"/>
      <w:r>
        <w:t xml:space="preserve"> haben, </w:t>
      </w:r>
      <w:proofErr w:type="spellStart"/>
      <w:r>
        <w:t>darumb</w:t>
      </w:r>
      <w:proofErr w:type="spellEnd"/>
      <w:r>
        <w:t xml:space="preserve"> sie ein </w:t>
      </w:r>
      <w:proofErr w:type="spellStart"/>
      <w:r>
        <w:t>misfallen</w:t>
      </w:r>
      <w:proofErr w:type="spellEnd"/>
      <w:r>
        <w:t xml:space="preserve"> an der </w:t>
      </w:r>
      <w:proofErr w:type="spellStart"/>
      <w:r>
        <w:t>Bekentnis</w:t>
      </w:r>
      <w:proofErr w:type="spellEnd"/>
      <w:r>
        <w:t xml:space="preserve"> der Evangelischen </w:t>
      </w:r>
      <w:proofErr w:type="spellStart"/>
      <w:r>
        <w:t>warheit</w:t>
      </w:r>
      <w:proofErr w:type="spellEnd"/>
      <w:r>
        <w:t xml:space="preserve">, </w:t>
      </w:r>
      <w:proofErr w:type="spellStart"/>
      <w:r>
        <w:t>unnd</w:t>
      </w:r>
      <w:proofErr w:type="spellEnd"/>
      <w:r>
        <w:t xml:space="preserve"> </w:t>
      </w:r>
      <w:proofErr w:type="spellStart"/>
      <w:r>
        <w:t>verlegung</w:t>
      </w:r>
      <w:proofErr w:type="spellEnd"/>
      <w:r>
        <w:t xml:space="preserve"> Gottloser lehre tragen, werden sie selbst, und die so </w:t>
      </w:r>
      <w:proofErr w:type="spellStart"/>
      <w:r>
        <w:t>solchs</w:t>
      </w:r>
      <w:proofErr w:type="spellEnd"/>
      <w:r>
        <w:t xml:space="preserve"> in sie </w:t>
      </w:r>
      <w:proofErr w:type="spellStart"/>
      <w:r>
        <w:t>brewen</w:t>
      </w:r>
      <w:proofErr w:type="spellEnd"/>
      <w:r>
        <w:t xml:space="preserve">, am besten wissen. Aus Gott können solche </w:t>
      </w:r>
      <w:proofErr w:type="spellStart"/>
      <w:r>
        <w:t>ursachen</w:t>
      </w:r>
      <w:proofErr w:type="spellEnd"/>
      <w:r>
        <w:t xml:space="preserve"> nicht sein, auch nicht aus dem Glauben, an welchem die </w:t>
      </w:r>
      <w:proofErr w:type="spellStart"/>
      <w:r>
        <w:t>Bekendtnis</w:t>
      </w:r>
      <w:proofErr w:type="spellEnd"/>
      <w:r>
        <w:t xml:space="preserve"> so </w:t>
      </w:r>
      <w:proofErr w:type="spellStart"/>
      <w:r>
        <w:t>genaw</w:t>
      </w:r>
      <w:proofErr w:type="spellEnd"/>
      <w:r>
        <w:t xml:space="preserve"> </w:t>
      </w:r>
      <w:proofErr w:type="spellStart"/>
      <w:r>
        <w:t>henget</w:t>
      </w:r>
      <w:proofErr w:type="spellEnd"/>
      <w:r>
        <w:t xml:space="preserve">, das sie voneinander nicht können getrennet werden. Was nu nicht aus dem Glauben gehet, das ist Sünde, Rom: 14. </w:t>
      </w:r>
      <w:proofErr w:type="spellStart"/>
      <w:r>
        <w:t>Unnd</w:t>
      </w:r>
      <w:proofErr w:type="spellEnd"/>
      <w:r>
        <w:t xml:space="preserve"> </w:t>
      </w:r>
      <w:proofErr w:type="spellStart"/>
      <w:r>
        <w:t>umb</w:t>
      </w:r>
      <w:proofErr w:type="spellEnd"/>
      <w:r>
        <w:t xml:space="preserve"> Sünde willen, des Glaubens </w:t>
      </w:r>
      <w:proofErr w:type="spellStart"/>
      <w:r>
        <w:t>früchte</w:t>
      </w:r>
      <w:proofErr w:type="spellEnd"/>
      <w:r>
        <w:t xml:space="preserve"> unterlassen, wird kein Christ für recht erkennen. Und da auch die hohe </w:t>
      </w:r>
      <w:proofErr w:type="spellStart"/>
      <w:r>
        <w:t>Oberkeit</w:t>
      </w:r>
      <w:proofErr w:type="spellEnd"/>
      <w:r>
        <w:t xml:space="preserve">, die öffentliche </w:t>
      </w:r>
      <w:proofErr w:type="spellStart"/>
      <w:r>
        <w:t>bekentnis</w:t>
      </w:r>
      <w:proofErr w:type="spellEnd"/>
      <w:r>
        <w:t xml:space="preserve"> der </w:t>
      </w:r>
      <w:proofErr w:type="spellStart"/>
      <w:r>
        <w:t>warheit</w:t>
      </w:r>
      <w:proofErr w:type="spellEnd"/>
      <w:r>
        <w:t xml:space="preserve"> verbieten würde, </w:t>
      </w:r>
      <w:proofErr w:type="spellStart"/>
      <w:r>
        <w:t>köndte</w:t>
      </w:r>
      <w:proofErr w:type="spellEnd"/>
      <w:r>
        <w:t xml:space="preserve"> man ihr nicht gehorsamen, denn es </w:t>
      </w:r>
      <w:proofErr w:type="spellStart"/>
      <w:r>
        <w:t>ligt</w:t>
      </w:r>
      <w:proofErr w:type="spellEnd"/>
      <w:r>
        <w:t xml:space="preserve"> uns Gottes gebot und unser </w:t>
      </w:r>
      <w:proofErr w:type="spellStart"/>
      <w:r>
        <w:t>beruff</w:t>
      </w:r>
      <w:proofErr w:type="spellEnd"/>
      <w:r>
        <w:t xml:space="preserve"> im </w:t>
      </w:r>
      <w:proofErr w:type="spellStart"/>
      <w:r>
        <w:t>wege</w:t>
      </w:r>
      <w:proofErr w:type="spellEnd"/>
      <w:r>
        <w:t xml:space="preserve">, Und da richtet nu selbst, ob es für Gott recht sey, das man den Menschen mehr gehorche, denn Gott, wie Petrus und Johannes sagen, </w:t>
      </w:r>
      <w:proofErr w:type="spellStart"/>
      <w:r>
        <w:t>Actorum</w:t>
      </w:r>
      <w:proofErr w:type="spellEnd"/>
      <w:r>
        <w:t xml:space="preserve"> am </w:t>
      </w:r>
      <w:proofErr w:type="spellStart"/>
      <w:r>
        <w:t>vierden</w:t>
      </w:r>
      <w:proofErr w:type="spellEnd"/>
      <w:r>
        <w:t xml:space="preserve">. Wird doch </w:t>
      </w:r>
      <w:proofErr w:type="spellStart"/>
      <w:r>
        <w:t>Toabias</w:t>
      </w:r>
      <w:proofErr w:type="spellEnd"/>
      <w:r>
        <w:t xml:space="preserve"> </w:t>
      </w:r>
      <w:proofErr w:type="spellStart"/>
      <w:r>
        <w:t>darumb</w:t>
      </w:r>
      <w:proofErr w:type="spellEnd"/>
      <w:r>
        <w:t xml:space="preserve"> gelobet, das er seine Glaubens Genossen, auch wider des Königs zu Assyrien verbot, begraben hat, Tob: 1. Und die </w:t>
      </w:r>
      <w:proofErr w:type="spellStart"/>
      <w:r>
        <w:t>drey</w:t>
      </w:r>
      <w:proofErr w:type="spellEnd"/>
      <w:r>
        <w:t xml:space="preserve"> </w:t>
      </w:r>
      <w:proofErr w:type="spellStart"/>
      <w:r>
        <w:t>Menner</w:t>
      </w:r>
      <w:proofErr w:type="spellEnd"/>
      <w:r>
        <w:t xml:space="preserve">, die den Abgott zu Babel nicht </w:t>
      </w:r>
      <w:proofErr w:type="spellStart"/>
      <w:r>
        <w:t>anbetten</w:t>
      </w:r>
      <w:proofErr w:type="spellEnd"/>
      <w:r>
        <w:t xml:space="preserve"> </w:t>
      </w:r>
      <w:proofErr w:type="spellStart"/>
      <w:r>
        <w:t>wolten</w:t>
      </w:r>
      <w:proofErr w:type="spellEnd"/>
      <w:r>
        <w:t xml:space="preserve">, Daniel am dritten Capitel. </w:t>
      </w:r>
      <w:proofErr w:type="spellStart"/>
      <w:r>
        <w:t>Unnd</w:t>
      </w:r>
      <w:proofErr w:type="spellEnd"/>
      <w:r>
        <w:t xml:space="preserve"> Daniel das er wider des Königs </w:t>
      </w:r>
      <w:proofErr w:type="spellStart"/>
      <w:r>
        <w:t>Dary</w:t>
      </w:r>
      <w:proofErr w:type="spellEnd"/>
      <w:r>
        <w:t xml:space="preserve"> </w:t>
      </w:r>
      <w:proofErr w:type="spellStart"/>
      <w:r>
        <w:t>befehel</w:t>
      </w:r>
      <w:proofErr w:type="spellEnd"/>
      <w:r>
        <w:t xml:space="preserve">, den Gott Israel </w:t>
      </w:r>
      <w:proofErr w:type="spellStart"/>
      <w:r>
        <w:t>anrieff</w:t>
      </w:r>
      <w:proofErr w:type="spellEnd"/>
      <w:r>
        <w:t xml:space="preserve">, Daniel 7. Und die sieben Brüder, 2 </w:t>
      </w:r>
      <w:proofErr w:type="spellStart"/>
      <w:r>
        <w:t>Machabeorum</w:t>
      </w:r>
      <w:proofErr w:type="spellEnd"/>
      <w:r>
        <w:t xml:space="preserve"> 7. mit ihrer Mutter, Und Eleazar, das sie kein </w:t>
      </w:r>
      <w:proofErr w:type="spellStart"/>
      <w:r>
        <w:t>schweinen</w:t>
      </w:r>
      <w:proofErr w:type="spellEnd"/>
      <w:r>
        <w:t xml:space="preserve"> </w:t>
      </w:r>
      <w:proofErr w:type="spellStart"/>
      <w:r>
        <w:t>fleisch</w:t>
      </w:r>
      <w:proofErr w:type="spellEnd"/>
      <w:r>
        <w:t xml:space="preserve">, </w:t>
      </w:r>
      <w:proofErr w:type="spellStart"/>
      <w:r>
        <w:t>auff</w:t>
      </w:r>
      <w:proofErr w:type="spellEnd"/>
      <w:r>
        <w:t xml:space="preserve"> des Königs </w:t>
      </w:r>
      <w:proofErr w:type="spellStart"/>
      <w:r>
        <w:t>Antiochi</w:t>
      </w:r>
      <w:proofErr w:type="spellEnd"/>
      <w:r>
        <w:t xml:space="preserve"> </w:t>
      </w:r>
      <w:proofErr w:type="spellStart"/>
      <w:r>
        <w:t>beger</w:t>
      </w:r>
      <w:proofErr w:type="spellEnd"/>
      <w:r>
        <w:t xml:space="preserve">, wider Gottes gebot, essen </w:t>
      </w:r>
      <w:proofErr w:type="spellStart"/>
      <w:r>
        <w:t>wolten</w:t>
      </w:r>
      <w:proofErr w:type="spellEnd"/>
      <w:r>
        <w:t xml:space="preserve">. </w:t>
      </w:r>
      <w:proofErr w:type="spellStart"/>
      <w:r>
        <w:t>Solten</w:t>
      </w:r>
      <w:proofErr w:type="spellEnd"/>
      <w:r>
        <w:t xml:space="preserve"> wir uns dann Menschen gebot abschrecken lassen, unser </w:t>
      </w:r>
      <w:proofErr w:type="spellStart"/>
      <w:r>
        <w:t>bekentnis</w:t>
      </w:r>
      <w:proofErr w:type="spellEnd"/>
      <w:r>
        <w:t xml:space="preserve"> zu unterlassen, </w:t>
      </w:r>
      <w:proofErr w:type="spellStart"/>
      <w:r>
        <w:t>unnd</w:t>
      </w:r>
      <w:proofErr w:type="spellEnd"/>
      <w:r>
        <w:t xml:space="preserve"> zu falscher Lehre </w:t>
      </w:r>
      <w:proofErr w:type="spellStart"/>
      <w:r>
        <w:t>stil</w:t>
      </w:r>
      <w:proofErr w:type="spellEnd"/>
      <w:r>
        <w:t xml:space="preserve"> zu schweigen, so doch daran viel mehr gelegen, und sich auch weiter solchs erstrecket, denn die </w:t>
      </w:r>
      <w:proofErr w:type="spellStart"/>
      <w:r>
        <w:t>obgedachten</w:t>
      </w:r>
      <w:proofErr w:type="spellEnd"/>
      <w:r>
        <w:t xml:space="preserve"> dinge. </w:t>
      </w:r>
      <w:proofErr w:type="spellStart"/>
      <w:r>
        <w:t>Solte</w:t>
      </w:r>
      <w:proofErr w:type="spellEnd"/>
      <w:r>
        <w:t xml:space="preserve"> uns aber darüber etwas anders begegnen, das stehet </w:t>
      </w:r>
      <w:proofErr w:type="spellStart"/>
      <w:r>
        <w:t>inn</w:t>
      </w:r>
      <w:proofErr w:type="spellEnd"/>
      <w:r>
        <w:t xml:space="preserve"> Gottes </w:t>
      </w:r>
      <w:proofErr w:type="spellStart"/>
      <w:r>
        <w:t>henden</w:t>
      </w:r>
      <w:proofErr w:type="spellEnd"/>
      <w:r>
        <w:t xml:space="preserve">. Wir sind nicht mehr unser eigen, zu thun was uns gutdünkt, oder nutz bringet, Sondern </w:t>
      </w:r>
      <w:proofErr w:type="spellStart"/>
      <w:r>
        <w:t>CHRistus</w:t>
      </w:r>
      <w:proofErr w:type="spellEnd"/>
      <w:r>
        <w:t xml:space="preserve"> hat uns </w:t>
      </w:r>
      <w:proofErr w:type="spellStart"/>
      <w:r>
        <w:t>thewer</w:t>
      </w:r>
      <w:proofErr w:type="spellEnd"/>
      <w:r>
        <w:t xml:space="preserve"> </w:t>
      </w:r>
      <w:proofErr w:type="spellStart"/>
      <w:r>
        <w:t>erkaufft</w:t>
      </w:r>
      <w:proofErr w:type="spellEnd"/>
      <w:r>
        <w:t xml:space="preserve">, </w:t>
      </w:r>
      <w:proofErr w:type="spellStart"/>
      <w:r>
        <w:t>darumb</w:t>
      </w:r>
      <w:proofErr w:type="spellEnd"/>
      <w:r>
        <w:t xml:space="preserve"> sind wir </w:t>
      </w:r>
      <w:proofErr w:type="spellStart"/>
      <w:r>
        <w:t>schüldig</w:t>
      </w:r>
      <w:proofErr w:type="spellEnd"/>
      <w:r>
        <w:t xml:space="preserve"> seine ehre zu fördern, auch mit </w:t>
      </w:r>
      <w:proofErr w:type="spellStart"/>
      <w:r>
        <w:t>leibs</w:t>
      </w:r>
      <w:proofErr w:type="spellEnd"/>
      <w:r>
        <w:t xml:space="preserve"> </w:t>
      </w:r>
      <w:proofErr w:type="spellStart"/>
      <w:r>
        <w:t>unnd</w:t>
      </w:r>
      <w:proofErr w:type="spellEnd"/>
      <w:r>
        <w:t xml:space="preserve"> </w:t>
      </w:r>
      <w:proofErr w:type="spellStart"/>
      <w:r>
        <w:t>lebens</w:t>
      </w:r>
      <w:proofErr w:type="spellEnd"/>
      <w:r>
        <w:t xml:space="preserve"> </w:t>
      </w:r>
      <w:proofErr w:type="spellStart"/>
      <w:r>
        <w:t>gefahr</w:t>
      </w:r>
      <w:proofErr w:type="spellEnd"/>
      <w:r>
        <w:t xml:space="preserve"> </w:t>
      </w:r>
      <w:proofErr w:type="spellStart"/>
      <w:r>
        <w:t>unnd</w:t>
      </w:r>
      <w:proofErr w:type="spellEnd"/>
      <w:r>
        <w:t xml:space="preserve"> </w:t>
      </w:r>
      <w:proofErr w:type="spellStart"/>
      <w:r>
        <w:t>verlust</w:t>
      </w:r>
      <w:proofErr w:type="spellEnd"/>
      <w:r>
        <w:t xml:space="preserve">, </w:t>
      </w:r>
      <w:proofErr w:type="spellStart"/>
      <w:r>
        <w:t>welchs</w:t>
      </w:r>
      <w:proofErr w:type="spellEnd"/>
      <w:r>
        <w:t xml:space="preserve"> doch </w:t>
      </w:r>
      <w:proofErr w:type="spellStart"/>
      <w:r>
        <w:t>unverloren</w:t>
      </w:r>
      <w:proofErr w:type="spellEnd"/>
      <w:r>
        <w:t xml:space="preserve"> sein soll, </w:t>
      </w:r>
      <w:proofErr w:type="spellStart"/>
      <w:r>
        <w:t>unnd</w:t>
      </w:r>
      <w:proofErr w:type="spellEnd"/>
      <w:r>
        <w:t xml:space="preserve"> er uns </w:t>
      </w:r>
      <w:proofErr w:type="spellStart"/>
      <w:r>
        <w:t>solchs</w:t>
      </w:r>
      <w:proofErr w:type="spellEnd"/>
      <w:r>
        <w:t xml:space="preserve"> alles viel herrlicher will erstatten und widergeben, Math: 16. Dies aber zu </w:t>
      </w:r>
      <w:proofErr w:type="spellStart"/>
      <w:r>
        <w:t>gleuben</w:t>
      </w:r>
      <w:proofErr w:type="spellEnd"/>
      <w:r>
        <w:t xml:space="preserve"> </w:t>
      </w:r>
      <w:proofErr w:type="spellStart"/>
      <w:r>
        <w:t>unnd</w:t>
      </w:r>
      <w:proofErr w:type="spellEnd"/>
      <w:r>
        <w:t xml:space="preserve"> zu thun, </w:t>
      </w:r>
      <w:proofErr w:type="spellStart"/>
      <w:r>
        <w:t>mus</w:t>
      </w:r>
      <w:proofErr w:type="spellEnd"/>
      <w:r>
        <w:t xml:space="preserve"> Gott </w:t>
      </w:r>
      <w:proofErr w:type="spellStart"/>
      <w:r>
        <w:t>inn</w:t>
      </w:r>
      <w:proofErr w:type="spellEnd"/>
      <w:r>
        <w:t xml:space="preserve"> uns schaffen und </w:t>
      </w:r>
      <w:proofErr w:type="spellStart"/>
      <w:r>
        <w:t>wircken</w:t>
      </w:r>
      <w:proofErr w:type="spellEnd"/>
      <w:r>
        <w:t xml:space="preserve">, wie er denn zu thun zugesagt, so wir an ihn </w:t>
      </w:r>
      <w:proofErr w:type="spellStart"/>
      <w:r>
        <w:t>drumb</w:t>
      </w:r>
      <w:proofErr w:type="spellEnd"/>
      <w:r>
        <w:t xml:space="preserve"> bitten werden, und an sein wort uns halten, und dasselbige mehr und höher achten, denn aller Welt </w:t>
      </w:r>
      <w:proofErr w:type="spellStart"/>
      <w:r>
        <w:t>gewalt</w:t>
      </w:r>
      <w:proofErr w:type="spellEnd"/>
      <w:r>
        <w:t xml:space="preserve"> und Gut. </w:t>
      </w:r>
    </w:p>
    <w:p w14:paraId="1BDF5ABD" w14:textId="77777777" w:rsidR="008F11BA" w:rsidRDefault="008F11BA" w:rsidP="008F11BA">
      <w:pPr>
        <w:pStyle w:val="StandardWeb"/>
      </w:pPr>
      <w:r>
        <w:t xml:space="preserve">Zu dem wird uns fürs </w:t>
      </w:r>
      <w:proofErr w:type="spellStart"/>
      <w:r>
        <w:t>vierde</w:t>
      </w:r>
      <w:proofErr w:type="spellEnd"/>
      <w:r>
        <w:t xml:space="preserve"> auch </w:t>
      </w:r>
      <w:proofErr w:type="spellStart"/>
      <w:r>
        <w:t>fürgeworffen</w:t>
      </w:r>
      <w:proofErr w:type="spellEnd"/>
      <w:r>
        <w:t xml:space="preserve">. Es werden die Papistischen </w:t>
      </w:r>
      <w:proofErr w:type="spellStart"/>
      <w:r>
        <w:t>stende</w:t>
      </w:r>
      <w:proofErr w:type="spellEnd"/>
      <w:r>
        <w:t xml:space="preserve">, aus unser </w:t>
      </w:r>
      <w:proofErr w:type="spellStart"/>
      <w:r>
        <w:t>bekentnis</w:t>
      </w:r>
      <w:proofErr w:type="spellEnd"/>
      <w:r>
        <w:t xml:space="preserve"> und </w:t>
      </w:r>
      <w:proofErr w:type="spellStart"/>
      <w:r>
        <w:t>verlegung</w:t>
      </w:r>
      <w:proofErr w:type="spellEnd"/>
      <w:r>
        <w:t xml:space="preserve"> etlicher Secten, </w:t>
      </w:r>
      <w:proofErr w:type="spellStart"/>
      <w:r>
        <w:t>ursach</w:t>
      </w:r>
      <w:proofErr w:type="spellEnd"/>
      <w:r>
        <w:t xml:space="preserve"> </w:t>
      </w:r>
      <w:proofErr w:type="spellStart"/>
      <w:r>
        <w:t>nemen</w:t>
      </w:r>
      <w:proofErr w:type="spellEnd"/>
      <w:r>
        <w:t xml:space="preserve">, </w:t>
      </w:r>
      <w:proofErr w:type="spellStart"/>
      <w:r>
        <w:t>dester</w:t>
      </w:r>
      <w:proofErr w:type="spellEnd"/>
      <w:r>
        <w:t xml:space="preserve"> mehr und </w:t>
      </w:r>
      <w:proofErr w:type="spellStart"/>
      <w:r>
        <w:t>grewlicher</w:t>
      </w:r>
      <w:proofErr w:type="spellEnd"/>
      <w:r>
        <w:t xml:space="preserve">, wider die </w:t>
      </w:r>
      <w:proofErr w:type="spellStart"/>
      <w:r>
        <w:t>Sacramentierer</w:t>
      </w:r>
      <w:proofErr w:type="spellEnd"/>
      <w:r>
        <w:t xml:space="preserve">, und andere zu wüten und </w:t>
      </w:r>
      <w:proofErr w:type="spellStart"/>
      <w:r>
        <w:t>zo</w:t>
      </w:r>
      <w:proofErr w:type="spellEnd"/>
      <w:r>
        <w:t xml:space="preserve"> toben, darunter denn viel frommer </w:t>
      </w:r>
      <w:proofErr w:type="spellStart"/>
      <w:r>
        <w:t>einfaltiger</w:t>
      </w:r>
      <w:proofErr w:type="spellEnd"/>
      <w:r>
        <w:t xml:space="preserve"> Christen werden herhalten müssen, und den namen haben, Man verfolgte sie von wegen derer </w:t>
      </w:r>
      <w:proofErr w:type="spellStart"/>
      <w:r>
        <w:t>irrthumb</w:t>
      </w:r>
      <w:proofErr w:type="spellEnd"/>
      <w:r>
        <w:t xml:space="preserve">, die wir </w:t>
      </w:r>
      <w:proofErr w:type="spellStart"/>
      <w:r>
        <w:t>inn</w:t>
      </w:r>
      <w:proofErr w:type="spellEnd"/>
      <w:r>
        <w:t xml:space="preserve"> unserer </w:t>
      </w:r>
      <w:proofErr w:type="spellStart"/>
      <w:r>
        <w:t>bekendtnis</w:t>
      </w:r>
      <w:proofErr w:type="spellEnd"/>
      <w:r>
        <w:t xml:space="preserve"> widerlegt, und als unrecht verdammet. Dieser </w:t>
      </w:r>
      <w:proofErr w:type="spellStart"/>
      <w:r>
        <w:t>fürwurff</w:t>
      </w:r>
      <w:proofErr w:type="spellEnd"/>
      <w:r>
        <w:t xml:space="preserve"> hat ein </w:t>
      </w:r>
      <w:proofErr w:type="spellStart"/>
      <w:r>
        <w:t>scheinlichs</w:t>
      </w:r>
      <w:proofErr w:type="spellEnd"/>
      <w:r>
        <w:t xml:space="preserve"> ansehen bey </w:t>
      </w:r>
      <w:proofErr w:type="spellStart"/>
      <w:r>
        <w:t>weltverstendigen</w:t>
      </w:r>
      <w:proofErr w:type="spellEnd"/>
      <w:r>
        <w:t xml:space="preserve"> Leuten, Aber bey uns gilt die Regel, das man das gute und nützliche, </w:t>
      </w:r>
      <w:proofErr w:type="spellStart"/>
      <w:r>
        <w:t>darumb</w:t>
      </w:r>
      <w:proofErr w:type="spellEnd"/>
      <w:r>
        <w:t xml:space="preserve"> nicht unterlassen solle, das es etliche böse Leute </w:t>
      </w:r>
      <w:proofErr w:type="spellStart"/>
      <w:r>
        <w:t>misbrauchen</w:t>
      </w:r>
      <w:proofErr w:type="spellEnd"/>
      <w:r>
        <w:t xml:space="preserve">, Denn es ist nichts so gut, das von </w:t>
      </w:r>
      <w:proofErr w:type="spellStart"/>
      <w:r>
        <w:t>verkerten</w:t>
      </w:r>
      <w:proofErr w:type="spellEnd"/>
      <w:r>
        <w:t xml:space="preserve"> Leuten nicht </w:t>
      </w:r>
      <w:proofErr w:type="spellStart"/>
      <w:r>
        <w:t>schentlich</w:t>
      </w:r>
      <w:proofErr w:type="spellEnd"/>
      <w:r>
        <w:t xml:space="preserve"> missbraucht würde. Und in </w:t>
      </w:r>
      <w:proofErr w:type="spellStart"/>
      <w:r>
        <w:t>demfall</w:t>
      </w:r>
      <w:proofErr w:type="spellEnd"/>
      <w:r>
        <w:t xml:space="preserve">, </w:t>
      </w:r>
      <w:proofErr w:type="spellStart"/>
      <w:r>
        <w:t>müste</w:t>
      </w:r>
      <w:proofErr w:type="spellEnd"/>
      <w:r>
        <w:t xml:space="preserve"> man auch die heilige </w:t>
      </w:r>
      <w:proofErr w:type="spellStart"/>
      <w:r>
        <w:t>Schrifft</w:t>
      </w:r>
      <w:proofErr w:type="spellEnd"/>
      <w:r>
        <w:t xml:space="preserve"> verbieten, welche mehr dann irgend etwas zum </w:t>
      </w:r>
      <w:proofErr w:type="spellStart"/>
      <w:r>
        <w:t>schanddeckel</w:t>
      </w:r>
      <w:proofErr w:type="spellEnd"/>
      <w:r>
        <w:t xml:space="preserve"> alles bösen </w:t>
      </w:r>
      <w:proofErr w:type="spellStart"/>
      <w:r>
        <w:t>fürnemens</w:t>
      </w:r>
      <w:proofErr w:type="spellEnd"/>
      <w:r>
        <w:t xml:space="preserve"> angezogen worden, Darnach mögen die Papistischen Tyrannen zum </w:t>
      </w:r>
      <w:proofErr w:type="spellStart"/>
      <w:r>
        <w:t>behelff</w:t>
      </w:r>
      <w:proofErr w:type="spellEnd"/>
      <w:r>
        <w:t xml:space="preserve"> und </w:t>
      </w:r>
      <w:proofErr w:type="spellStart"/>
      <w:r>
        <w:t>beschönumg</w:t>
      </w:r>
      <w:proofErr w:type="spellEnd"/>
      <w:r>
        <w:t xml:space="preserve"> </w:t>
      </w:r>
      <w:proofErr w:type="spellStart"/>
      <w:r>
        <w:t>irer</w:t>
      </w:r>
      <w:proofErr w:type="spellEnd"/>
      <w:r>
        <w:t xml:space="preserve"> </w:t>
      </w:r>
      <w:proofErr w:type="spellStart"/>
      <w:r>
        <w:t>wüterey</w:t>
      </w:r>
      <w:proofErr w:type="spellEnd"/>
      <w:r>
        <w:t xml:space="preserve"> </w:t>
      </w:r>
      <w:proofErr w:type="spellStart"/>
      <w:r>
        <w:t>fürwenden</w:t>
      </w:r>
      <w:proofErr w:type="spellEnd"/>
      <w:r>
        <w:t xml:space="preserve"> was sie wöllen, So weis doch </w:t>
      </w:r>
      <w:proofErr w:type="spellStart"/>
      <w:r>
        <w:t>jederman</w:t>
      </w:r>
      <w:proofErr w:type="spellEnd"/>
      <w:r>
        <w:t xml:space="preserve"> zuvor </w:t>
      </w:r>
      <w:proofErr w:type="spellStart"/>
      <w:r>
        <w:t>wol</w:t>
      </w:r>
      <w:proofErr w:type="spellEnd"/>
      <w:r>
        <w:t xml:space="preserve">, </w:t>
      </w:r>
      <w:proofErr w:type="spellStart"/>
      <w:r>
        <w:t>warumb</w:t>
      </w:r>
      <w:proofErr w:type="spellEnd"/>
      <w:r>
        <w:t xml:space="preserve"> sie uns und andern so </w:t>
      </w:r>
      <w:proofErr w:type="spellStart"/>
      <w:r>
        <w:t>hefftig</w:t>
      </w:r>
      <w:proofErr w:type="spellEnd"/>
      <w:r>
        <w:t xml:space="preserve"> feind sein. Es ist ihnen </w:t>
      </w:r>
      <w:proofErr w:type="spellStart"/>
      <w:r>
        <w:t>umb</w:t>
      </w:r>
      <w:proofErr w:type="spellEnd"/>
      <w:r>
        <w:t xml:space="preserve"> keinen </w:t>
      </w:r>
      <w:proofErr w:type="spellStart"/>
      <w:r>
        <w:t>Artickel</w:t>
      </w:r>
      <w:proofErr w:type="spellEnd"/>
      <w:r>
        <w:t xml:space="preserve"> des </w:t>
      </w:r>
      <w:proofErr w:type="spellStart"/>
      <w:r>
        <w:t>glaubens</w:t>
      </w:r>
      <w:proofErr w:type="spellEnd"/>
      <w:r>
        <w:t xml:space="preserve"> zu thun, </w:t>
      </w:r>
      <w:proofErr w:type="spellStart"/>
      <w:r>
        <w:t>Darumb</w:t>
      </w:r>
      <w:proofErr w:type="spellEnd"/>
      <w:r>
        <w:t xml:space="preserve"> setzen sie auch den </w:t>
      </w:r>
      <w:proofErr w:type="spellStart"/>
      <w:r>
        <w:t>Sacramentirern</w:t>
      </w:r>
      <w:proofErr w:type="spellEnd"/>
      <w:r>
        <w:t xml:space="preserve"> nicht </w:t>
      </w:r>
      <w:proofErr w:type="spellStart"/>
      <w:r>
        <w:t>darumb</w:t>
      </w:r>
      <w:proofErr w:type="spellEnd"/>
      <w:r>
        <w:t xml:space="preserve"> so hart zu, das sie die </w:t>
      </w:r>
      <w:proofErr w:type="spellStart"/>
      <w:r>
        <w:t>ware</w:t>
      </w:r>
      <w:proofErr w:type="spellEnd"/>
      <w:r>
        <w:t xml:space="preserve"> </w:t>
      </w:r>
      <w:proofErr w:type="spellStart"/>
      <w:r>
        <w:t>unnd</w:t>
      </w:r>
      <w:proofErr w:type="spellEnd"/>
      <w:r>
        <w:t xml:space="preserve"> wesentliche, natürliche, leibliche </w:t>
      </w:r>
      <w:proofErr w:type="spellStart"/>
      <w:r>
        <w:t>gegenwertigkeit</w:t>
      </w:r>
      <w:proofErr w:type="spellEnd"/>
      <w:r>
        <w:t xml:space="preserve"> des Leibs und Bluts Christi im </w:t>
      </w:r>
      <w:proofErr w:type="spellStart"/>
      <w:r>
        <w:t>Sacrament</w:t>
      </w:r>
      <w:proofErr w:type="spellEnd"/>
      <w:r>
        <w:t xml:space="preserve"> </w:t>
      </w:r>
      <w:proofErr w:type="spellStart"/>
      <w:r>
        <w:t>leucknen</w:t>
      </w:r>
      <w:proofErr w:type="spellEnd"/>
      <w:r>
        <w:t xml:space="preserve">, Sondern der hass und die Feindschafft </w:t>
      </w:r>
      <w:proofErr w:type="spellStart"/>
      <w:r>
        <w:t>kömpt</w:t>
      </w:r>
      <w:proofErr w:type="spellEnd"/>
      <w:r>
        <w:t xml:space="preserve"> daher, das sie den Bapst nicht wöllen für das </w:t>
      </w:r>
      <w:proofErr w:type="spellStart"/>
      <w:r>
        <w:t>Heupt</w:t>
      </w:r>
      <w:proofErr w:type="spellEnd"/>
      <w:r>
        <w:t xml:space="preserve"> der Christenheit halten </w:t>
      </w:r>
      <w:proofErr w:type="spellStart"/>
      <w:r>
        <w:t>unnd</w:t>
      </w:r>
      <w:proofErr w:type="spellEnd"/>
      <w:r>
        <w:t xml:space="preserve"> anbeten. Die Messe nicht wöllen gelten lassen, Das </w:t>
      </w:r>
      <w:proofErr w:type="spellStart"/>
      <w:r>
        <w:t>Fegfewer</w:t>
      </w:r>
      <w:proofErr w:type="spellEnd"/>
      <w:r>
        <w:t xml:space="preserve">, Ablas, Heiligen </w:t>
      </w:r>
      <w:proofErr w:type="spellStart"/>
      <w:r>
        <w:t>anbettung</w:t>
      </w:r>
      <w:proofErr w:type="spellEnd"/>
      <w:r>
        <w:t xml:space="preserve">, </w:t>
      </w:r>
      <w:proofErr w:type="spellStart"/>
      <w:r>
        <w:t>Walfarten</w:t>
      </w:r>
      <w:proofErr w:type="spellEnd"/>
      <w:r>
        <w:t xml:space="preserve"> und andere dinge, so den </w:t>
      </w:r>
      <w:proofErr w:type="spellStart"/>
      <w:r>
        <w:t>Bepstischen</w:t>
      </w:r>
      <w:proofErr w:type="spellEnd"/>
      <w:r>
        <w:t xml:space="preserve"> gelt getragen, als </w:t>
      </w:r>
      <w:proofErr w:type="spellStart"/>
      <w:r>
        <w:t>Teuffels</w:t>
      </w:r>
      <w:proofErr w:type="spellEnd"/>
      <w:r>
        <w:t xml:space="preserve"> </w:t>
      </w:r>
      <w:proofErr w:type="spellStart"/>
      <w:r>
        <w:t>lere</w:t>
      </w:r>
      <w:proofErr w:type="spellEnd"/>
      <w:r>
        <w:t xml:space="preserve"> </w:t>
      </w:r>
      <w:proofErr w:type="spellStart"/>
      <w:r>
        <w:t>verwerffen</w:t>
      </w:r>
      <w:proofErr w:type="spellEnd"/>
      <w:r>
        <w:t xml:space="preserve"> und verdammen. Weil diese dinge nicht bestehen können, wo man </w:t>
      </w:r>
      <w:proofErr w:type="spellStart"/>
      <w:r>
        <w:t>leret</w:t>
      </w:r>
      <w:proofErr w:type="spellEnd"/>
      <w:r>
        <w:t xml:space="preserve">, das der </w:t>
      </w:r>
      <w:proofErr w:type="spellStart"/>
      <w:r>
        <w:t>mensch</w:t>
      </w:r>
      <w:proofErr w:type="spellEnd"/>
      <w:r>
        <w:t xml:space="preserve"> allein durch den Glauben für Gott, </w:t>
      </w:r>
      <w:proofErr w:type="spellStart"/>
      <w:r>
        <w:t>umb</w:t>
      </w:r>
      <w:proofErr w:type="spellEnd"/>
      <w:r>
        <w:t xml:space="preserve"> </w:t>
      </w:r>
      <w:proofErr w:type="spellStart"/>
      <w:r>
        <w:t>Jhesu</w:t>
      </w:r>
      <w:proofErr w:type="spellEnd"/>
      <w:r>
        <w:t xml:space="preserve"> </w:t>
      </w:r>
      <w:proofErr w:type="spellStart"/>
      <w:r>
        <w:t>CHRisti</w:t>
      </w:r>
      <w:proofErr w:type="spellEnd"/>
      <w:r>
        <w:t xml:space="preserve"> willen selig werde, </w:t>
      </w:r>
      <w:proofErr w:type="spellStart"/>
      <w:r>
        <w:t>Darumb</w:t>
      </w:r>
      <w:proofErr w:type="spellEnd"/>
      <w:r>
        <w:t xml:space="preserve"> sind sie uns, und unserer </w:t>
      </w:r>
      <w:proofErr w:type="spellStart"/>
      <w:r>
        <w:t>Lere</w:t>
      </w:r>
      <w:proofErr w:type="spellEnd"/>
      <w:r>
        <w:t xml:space="preserve">, und allen die es nicht durchaus mit ihnen gleich halten, so bitter feind, Wenden aber allemal, nach </w:t>
      </w:r>
      <w:proofErr w:type="spellStart"/>
      <w:r>
        <w:t>art</w:t>
      </w:r>
      <w:proofErr w:type="spellEnd"/>
      <w:r>
        <w:t xml:space="preserve"> </w:t>
      </w:r>
      <w:proofErr w:type="spellStart"/>
      <w:r>
        <w:t>ires</w:t>
      </w:r>
      <w:proofErr w:type="spellEnd"/>
      <w:r>
        <w:t xml:space="preserve"> Vaters, eine andere </w:t>
      </w:r>
      <w:proofErr w:type="spellStart"/>
      <w:r>
        <w:t>ursach</w:t>
      </w:r>
      <w:proofErr w:type="spellEnd"/>
      <w:r>
        <w:t xml:space="preserve"> mit lügen für. Sie haben </w:t>
      </w:r>
      <w:proofErr w:type="spellStart"/>
      <w:r>
        <w:t>ir</w:t>
      </w:r>
      <w:proofErr w:type="spellEnd"/>
      <w:r>
        <w:t xml:space="preserve"> </w:t>
      </w:r>
      <w:proofErr w:type="spellStart"/>
      <w:r>
        <w:t>Caynisch</w:t>
      </w:r>
      <w:proofErr w:type="spellEnd"/>
      <w:r>
        <w:t xml:space="preserve">, und </w:t>
      </w:r>
      <w:proofErr w:type="spellStart"/>
      <w:r>
        <w:t>Herodisch</w:t>
      </w:r>
      <w:proofErr w:type="spellEnd"/>
      <w:r>
        <w:t xml:space="preserve"> würgen </w:t>
      </w:r>
      <w:proofErr w:type="spellStart"/>
      <w:r>
        <w:t>unnd</w:t>
      </w:r>
      <w:proofErr w:type="spellEnd"/>
      <w:r>
        <w:t xml:space="preserve"> verfolgen, </w:t>
      </w:r>
      <w:proofErr w:type="spellStart"/>
      <w:r>
        <w:t>jhe</w:t>
      </w:r>
      <w:proofErr w:type="spellEnd"/>
      <w:r>
        <w:t xml:space="preserve"> und </w:t>
      </w:r>
      <w:proofErr w:type="spellStart"/>
      <w:r>
        <w:lastRenderedPageBreak/>
        <w:t>allwege</w:t>
      </w:r>
      <w:proofErr w:type="spellEnd"/>
      <w:r>
        <w:t xml:space="preserve"> getrieben, auch für dieser zeit würden es freilich auch nicht unterlassen, Wenn gleich nimmermehr kein </w:t>
      </w:r>
      <w:proofErr w:type="spellStart"/>
      <w:r>
        <w:t>Bekendtnis</w:t>
      </w:r>
      <w:proofErr w:type="spellEnd"/>
      <w:r>
        <w:t xml:space="preserve"> der waren </w:t>
      </w:r>
      <w:proofErr w:type="spellStart"/>
      <w:r>
        <w:t>Lere</w:t>
      </w:r>
      <w:proofErr w:type="spellEnd"/>
      <w:r>
        <w:t xml:space="preserve">, oder </w:t>
      </w:r>
      <w:proofErr w:type="spellStart"/>
      <w:r>
        <w:t>verlegung</w:t>
      </w:r>
      <w:proofErr w:type="spellEnd"/>
      <w:r>
        <w:t xml:space="preserve"> der </w:t>
      </w:r>
      <w:proofErr w:type="spellStart"/>
      <w:r>
        <w:t>Irrthumb</w:t>
      </w:r>
      <w:proofErr w:type="spellEnd"/>
      <w:r>
        <w:t xml:space="preserve"> </w:t>
      </w:r>
      <w:proofErr w:type="spellStart"/>
      <w:r>
        <w:t>ausgienge</w:t>
      </w:r>
      <w:proofErr w:type="spellEnd"/>
      <w:r>
        <w:t xml:space="preserve">. </w:t>
      </w:r>
    </w:p>
    <w:p w14:paraId="62A8B79C" w14:textId="77777777" w:rsidR="008F11BA" w:rsidRDefault="008F11BA" w:rsidP="008F11BA">
      <w:pPr>
        <w:pStyle w:val="StandardWeb"/>
      </w:pPr>
      <w:r>
        <w:t xml:space="preserve">Noch wird auch zum </w:t>
      </w:r>
      <w:proofErr w:type="spellStart"/>
      <w:r>
        <w:t>fünfften</w:t>
      </w:r>
      <w:proofErr w:type="spellEnd"/>
      <w:r>
        <w:t xml:space="preserve"> </w:t>
      </w:r>
      <w:proofErr w:type="spellStart"/>
      <w:r>
        <w:t>fürgewand</w:t>
      </w:r>
      <w:proofErr w:type="spellEnd"/>
      <w:r>
        <w:t xml:space="preserve">. </w:t>
      </w:r>
      <w:proofErr w:type="spellStart"/>
      <w:r>
        <w:t>Solte</w:t>
      </w:r>
      <w:proofErr w:type="spellEnd"/>
      <w:r>
        <w:t xml:space="preserve"> man eine solche öffentliche </w:t>
      </w:r>
      <w:proofErr w:type="spellStart"/>
      <w:r>
        <w:t>verlegung</w:t>
      </w:r>
      <w:proofErr w:type="spellEnd"/>
      <w:r>
        <w:t xml:space="preserve"> eingeschlichener </w:t>
      </w:r>
      <w:proofErr w:type="spellStart"/>
      <w:r>
        <w:t>Irrthumb</w:t>
      </w:r>
      <w:proofErr w:type="spellEnd"/>
      <w:r>
        <w:t xml:space="preserve">, an tag geben, so würde manch grosser Herre, darzu manche Stadt, welche bisher sich zu der </w:t>
      </w:r>
      <w:proofErr w:type="spellStart"/>
      <w:r>
        <w:t>Augspurgischen</w:t>
      </w:r>
      <w:proofErr w:type="spellEnd"/>
      <w:r>
        <w:t xml:space="preserve"> </w:t>
      </w:r>
      <w:proofErr w:type="spellStart"/>
      <w:r>
        <w:t>Confession</w:t>
      </w:r>
      <w:proofErr w:type="spellEnd"/>
      <w:r>
        <w:t xml:space="preserve"> mit uns </w:t>
      </w:r>
      <w:proofErr w:type="spellStart"/>
      <w:r>
        <w:t>bekant</w:t>
      </w:r>
      <w:proofErr w:type="spellEnd"/>
      <w:r>
        <w:t xml:space="preserve">, und doch zu </w:t>
      </w:r>
      <w:proofErr w:type="spellStart"/>
      <w:r>
        <w:t>ni</w:t>
      </w:r>
      <w:proofErr w:type="spellEnd"/>
      <w:r>
        <w:t xml:space="preserve"> verlegten </w:t>
      </w:r>
      <w:proofErr w:type="spellStart"/>
      <w:r>
        <w:t>irrthumen</w:t>
      </w:r>
      <w:proofErr w:type="spellEnd"/>
      <w:r>
        <w:t xml:space="preserve">, bisher zum </w:t>
      </w:r>
      <w:proofErr w:type="spellStart"/>
      <w:r>
        <w:t>theil</w:t>
      </w:r>
      <w:proofErr w:type="spellEnd"/>
      <w:r>
        <w:t xml:space="preserve"> stillgeschwiegen, und zum </w:t>
      </w:r>
      <w:proofErr w:type="spellStart"/>
      <w:r>
        <w:t>theil</w:t>
      </w:r>
      <w:proofErr w:type="spellEnd"/>
      <w:r>
        <w:t xml:space="preserve"> zum besten gedeutet, und unter sich geduldet, </w:t>
      </w:r>
      <w:proofErr w:type="spellStart"/>
      <w:r>
        <w:t>hiedurch</w:t>
      </w:r>
      <w:proofErr w:type="spellEnd"/>
      <w:r>
        <w:t xml:space="preserve"> </w:t>
      </w:r>
      <w:proofErr w:type="spellStart"/>
      <w:r>
        <w:t>gentzlich</w:t>
      </w:r>
      <w:proofErr w:type="spellEnd"/>
      <w:r>
        <w:t xml:space="preserve"> </w:t>
      </w:r>
      <w:proofErr w:type="spellStart"/>
      <w:r>
        <w:t>con</w:t>
      </w:r>
      <w:proofErr w:type="spellEnd"/>
      <w:r>
        <w:t xml:space="preserve"> uns zu </w:t>
      </w:r>
      <w:proofErr w:type="spellStart"/>
      <w:r>
        <w:t>tretten</w:t>
      </w:r>
      <w:proofErr w:type="spellEnd"/>
      <w:r>
        <w:t xml:space="preserve"> bewegt werden, und also der </w:t>
      </w:r>
      <w:proofErr w:type="spellStart"/>
      <w:r>
        <w:t>hauffe</w:t>
      </w:r>
      <w:proofErr w:type="spellEnd"/>
      <w:r>
        <w:t xml:space="preserve"> derer, so sich aller Secten </w:t>
      </w:r>
      <w:proofErr w:type="spellStart"/>
      <w:r>
        <w:t>gentzlich</w:t>
      </w:r>
      <w:proofErr w:type="spellEnd"/>
      <w:r>
        <w:t xml:space="preserve"> </w:t>
      </w:r>
      <w:proofErr w:type="spellStart"/>
      <w:r>
        <w:t>eussern</w:t>
      </w:r>
      <w:proofErr w:type="spellEnd"/>
      <w:r>
        <w:t xml:space="preserve">, sehr klein, und den Widersachern der </w:t>
      </w:r>
      <w:proofErr w:type="spellStart"/>
      <w:r>
        <w:t>Augspurgischen</w:t>
      </w:r>
      <w:proofErr w:type="spellEnd"/>
      <w:r>
        <w:t xml:space="preserve"> </w:t>
      </w:r>
      <w:proofErr w:type="spellStart"/>
      <w:r>
        <w:t>Confession</w:t>
      </w:r>
      <w:proofErr w:type="spellEnd"/>
      <w:r>
        <w:t xml:space="preserve">, gar zu schwach werden, und daher die feinde </w:t>
      </w:r>
      <w:proofErr w:type="spellStart"/>
      <w:r>
        <w:t>ursach</w:t>
      </w:r>
      <w:proofErr w:type="spellEnd"/>
      <w:r>
        <w:t xml:space="preserve"> </w:t>
      </w:r>
      <w:proofErr w:type="spellStart"/>
      <w:r>
        <w:t>nemen</w:t>
      </w:r>
      <w:proofErr w:type="spellEnd"/>
      <w:r>
        <w:t xml:space="preserve">, die </w:t>
      </w:r>
      <w:proofErr w:type="spellStart"/>
      <w:r>
        <w:t>deste</w:t>
      </w:r>
      <w:proofErr w:type="spellEnd"/>
      <w:r>
        <w:t xml:space="preserve"> ehe zu unterdrücken. </w:t>
      </w:r>
      <w:proofErr w:type="spellStart"/>
      <w:r>
        <w:t>Hierauff</w:t>
      </w:r>
      <w:proofErr w:type="spellEnd"/>
      <w:r>
        <w:t xml:space="preserve"> ist </w:t>
      </w:r>
      <w:proofErr w:type="spellStart"/>
      <w:r>
        <w:t>zubedencken</w:t>
      </w:r>
      <w:proofErr w:type="spellEnd"/>
      <w:r>
        <w:t xml:space="preserve">, das Christus der HERR selbst gesagt, Es werde für dem ende der Welt, die </w:t>
      </w:r>
      <w:proofErr w:type="spellStart"/>
      <w:r>
        <w:t>samlung</w:t>
      </w:r>
      <w:proofErr w:type="spellEnd"/>
      <w:r>
        <w:t xml:space="preserve"> der </w:t>
      </w:r>
      <w:proofErr w:type="spellStart"/>
      <w:r>
        <w:t>Ausserwelten</w:t>
      </w:r>
      <w:proofErr w:type="spellEnd"/>
      <w:r>
        <w:t xml:space="preserve">, dünne und klein sein, Luce 18. Wenn des Menschen Son kommen, </w:t>
      </w:r>
      <w:proofErr w:type="spellStart"/>
      <w:r>
        <w:t>meinstu</w:t>
      </w:r>
      <w:proofErr w:type="spellEnd"/>
      <w:r>
        <w:t xml:space="preserve"> auch, das er werde Glauben finden </w:t>
      </w:r>
      <w:proofErr w:type="spellStart"/>
      <w:r>
        <w:t>auff</w:t>
      </w:r>
      <w:proofErr w:type="spellEnd"/>
      <w:r>
        <w:t xml:space="preserve"> Erden? Denn es werden falsche Christen, und falsche Propheten </w:t>
      </w:r>
      <w:proofErr w:type="spellStart"/>
      <w:r>
        <w:t>auffstehen</w:t>
      </w:r>
      <w:proofErr w:type="spellEnd"/>
      <w:r>
        <w:t xml:space="preserve">, und von wegen der </w:t>
      </w:r>
      <w:proofErr w:type="spellStart"/>
      <w:r>
        <w:t>grossen</w:t>
      </w:r>
      <w:proofErr w:type="spellEnd"/>
      <w:r>
        <w:t xml:space="preserve"> </w:t>
      </w:r>
      <w:proofErr w:type="spellStart"/>
      <w:r>
        <w:t>undanckbarkeit</w:t>
      </w:r>
      <w:proofErr w:type="spellEnd"/>
      <w:r>
        <w:t xml:space="preserve">, durch Gottes </w:t>
      </w:r>
      <w:proofErr w:type="spellStart"/>
      <w:r>
        <w:t>verhengung</w:t>
      </w:r>
      <w:proofErr w:type="spellEnd"/>
      <w:r>
        <w:t xml:space="preserve">, solche </w:t>
      </w:r>
      <w:proofErr w:type="spellStart"/>
      <w:r>
        <w:t>krefftige</w:t>
      </w:r>
      <w:proofErr w:type="spellEnd"/>
      <w:r>
        <w:t xml:space="preserve"> </w:t>
      </w:r>
      <w:proofErr w:type="spellStart"/>
      <w:r>
        <w:t>Irrthumb</w:t>
      </w:r>
      <w:proofErr w:type="spellEnd"/>
      <w:r>
        <w:t xml:space="preserve"> </w:t>
      </w:r>
      <w:proofErr w:type="spellStart"/>
      <w:r>
        <w:t>auff</w:t>
      </w:r>
      <w:proofErr w:type="spellEnd"/>
      <w:r>
        <w:t xml:space="preserve"> die </w:t>
      </w:r>
      <w:proofErr w:type="spellStart"/>
      <w:r>
        <w:t>ban</w:t>
      </w:r>
      <w:proofErr w:type="spellEnd"/>
      <w:r>
        <w:t xml:space="preserve"> bringen, das auch </w:t>
      </w:r>
      <w:proofErr w:type="spellStart"/>
      <w:r>
        <w:t>inn</w:t>
      </w:r>
      <w:proofErr w:type="spellEnd"/>
      <w:r>
        <w:t xml:space="preserve"> der </w:t>
      </w:r>
      <w:proofErr w:type="spellStart"/>
      <w:r>
        <w:t>Irrthumb</w:t>
      </w:r>
      <w:proofErr w:type="spellEnd"/>
      <w:r>
        <w:t xml:space="preserve"> </w:t>
      </w:r>
      <w:proofErr w:type="spellStart"/>
      <w:r>
        <w:t>müsten</w:t>
      </w:r>
      <w:proofErr w:type="spellEnd"/>
      <w:r>
        <w:t xml:space="preserve"> </w:t>
      </w:r>
      <w:proofErr w:type="spellStart"/>
      <w:r>
        <w:t>verfüret</w:t>
      </w:r>
      <w:proofErr w:type="spellEnd"/>
      <w:r>
        <w:t xml:space="preserve"> werden (wo es </w:t>
      </w:r>
      <w:proofErr w:type="spellStart"/>
      <w:r>
        <w:t>müglich</w:t>
      </w:r>
      <w:proofErr w:type="spellEnd"/>
      <w:r>
        <w:t xml:space="preserve"> </w:t>
      </w:r>
      <w:proofErr w:type="spellStart"/>
      <w:r>
        <w:t>were</w:t>
      </w:r>
      <w:proofErr w:type="spellEnd"/>
      <w:r>
        <w:t xml:space="preserve">) die </w:t>
      </w:r>
      <w:proofErr w:type="spellStart"/>
      <w:r>
        <w:t>Ausserwelten</w:t>
      </w:r>
      <w:proofErr w:type="spellEnd"/>
      <w:r>
        <w:t xml:space="preserve">, Mat: 24. Doch tröstet Gott der </w:t>
      </w:r>
      <w:proofErr w:type="spellStart"/>
      <w:r>
        <w:t>HErr</w:t>
      </w:r>
      <w:proofErr w:type="spellEnd"/>
      <w:r>
        <w:t xml:space="preserve"> sein kleines </w:t>
      </w:r>
      <w:proofErr w:type="spellStart"/>
      <w:r>
        <w:t>Heufflin</w:t>
      </w:r>
      <w:proofErr w:type="spellEnd"/>
      <w:r>
        <w:t xml:space="preserve">, Fürchte dich nicht (spricht der HERR Christus, Luce 12.) du kleine Herde, denn es ist </w:t>
      </w:r>
      <w:proofErr w:type="spellStart"/>
      <w:r>
        <w:t>ewers</w:t>
      </w:r>
      <w:proofErr w:type="spellEnd"/>
      <w:r>
        <w:t xml:space="preserve"> Vaters </w:t>
      </w:r>
      <w:proofErr w:type="spellStart"/>
      <w:r>
        <w:t>wolgefallen</w:t>
      </w:r>
      <w:proofErr w:type="spellEnd"/>
      <w:r>
        <w:t xml:space="preserve">, euch das Reich zu geben. So </w:t>
      </w:r>
      <w:proofErr w:type="spellStart"/>
      <w:r>
        <w:t>ligt</w:t>
      </w:r>
      <w:proofErr w:type="spellEnd"/>
      <w:r>
        <w:t xml:space="preserve"> es auch nicht an der menge, ob der </w:t>
      </w:r>
      <w:proofErr w:type="spellStart"/>
      <w:r>
        <w:t>hauffe</w:t>
      </w:r>
      <w:proofErr w:type="spellEnd"/>
      <w:r>
        <w:t xml:space="preserve"> gros oder klein sey, Sondern heisset also, Luce 11. Selig sind die Gottes Wort hören </w:t>
      </w:r>
      <w:proofErr w:type="spellStart"/>
      <w:r>
        <w:t>unnd</w:t>
      </w:r>
      <w:proofErr w:type="spellEnd"/>
      <w:r>
        <w:t xml:space="preserve"> </w:t>
      </w:r>
      <w:proofErr w:type="spellStart"/>
      <w:r>
        <w:t>bewaren</w:t>
      </w:r>
      <w:proofErr w:type="spellEnd"/>
      <w:r>
        <w:t xml:space="preserve">, </w:t>
      </w:r>
      <w:proofErr w:type="spellStart"/>
      <w:r>
        <w:t>Unnd</w:t>
      </w:r>
      <w:proofErr w:type="spellEnd"/>
      <w:r>
        <w:t xml:space="preserve"> </w:t>
      </w:r>
      <w:proofErr w:type="spellStart"/>
      <w:r>
        <w:t>fellt</w:t>
      </w:r>
      <w:proofErr w:type="spellEnd"/>
      <w:r>
        <w:t xml:space="preserve"> nur der </w:t>
      </w:r>
      <w:proofErr w:type="spellStart"/>
      <w:r>
        <w:t>vierde</w:t>
      </w:r>
      <w:proofErr w:type="spellEnd"/>
      <w:r>
        <w:t xml:space="preserve"> </w:t>
      </w:r>
      <w:proofErr w:type="spellStart"/>
      <w:r>
        <w:t>theil</w:t>
      </w:r>
      <w:proofErr w:type="spellEnd"/>
      <w:r>
        <w:t xml:space="preserve"> des </w:t>
      </w:r>
      <w:proofErr w:type="spellStart"/>
      <w:r>
        <w:t>ausgeseheten</w:t>
      </w:r>
      <w:proofErr w:type="spellEnd"/>
      <w:r>
        <w:t xml:space="preserve"> </w:t>
      </w:r>
      <w:proofErr w:type="spellStart"/>
      <w:r>
        <w:t>samens</w:t>
      </w:r>
      <w:proofErr w:type="spellEnd"/>
      <w:r>
        <w:t xml:space="preserve"> </w:t>
      </w:r>
      <w:proofErr w:type="spellStart"/>
      <w:r>
        <w:t>auff</w:t>
      </w:r>
      <w:proofErr w:type="spellEnd"/>
      <w:r>
        <w:t xml:space="preserve"> ein gut Land, Matth: 13. Doch ist </w:t>
      </w:r>
      <w:proofErr w:type="spellStart"/>
      <w:r>
        <w:t>darumb</w:t>
      </w:r>
      <w:proofErr w:type="spellEnd"/>
      <w:r>
        <w:t xml:space="preserve"> der </w:t>
      </w:r>
      <w:proofErr w:type="spellStart"/>
      <w:r>
        <w:t>hauffe</w:t>
      </w:r>
      <w:proofErr w:type="spellEnd"/>
      <w:r>
        <w:t xml:space="preserve"> der </w:t>
      </w:r>
      <w:proofErr w:type="spellStart"/>
      <w:r>
        <w:t>Ausserwelten</w:t>
      </w:r>
      <w:proofErr w:type="spellEnd"/>
      <w:r>
        <w:t xml:space="preserve"> Gottes, so klein nicht, als er für unsern Augen scheinet, wie wir aus dem Exempel des Propheten Elie </w:t>
      </w:r>
      <w:proofErr w:type="spellStart"/>
      <w:r>
        <w:t>abnemen</w:t>
      </w:r>
      <w:proofErr w:type="spellEnd"/>
      <w:r>
        <w:t xml:space="preserve"> mögen, welcher auch mit den </w:t>
      </w:r>
      <w:proofErr w:type="spellStart"/>
      <w:r>
        <w:t>gedancken</w:t>
      </w:r>
      <w:proofErr w:type="spellEnd"/>
      <w:r>
        <w:t xml:space="preserve"> angefochten ward, als </w:t>
      </w:r>
      <w:proofErr w:type="spellStart"/>
      <w:r>
        <w:t>were</w:t>
      </w:r>
      <w:proofErr w:type="spellEnd"/>
      <w:r>
        <w:t xml:space="preserve"> niemand denn er, und etliche gar wenig, bey dem rechten Gott Israel bestendig blieben, </w:t>
      </w:r>
      <w:proofErr w:type="spellStart"/>
      <w:r>
        <w:t>entpfieng</w:t>
      </w:r>
      <w:proofErr w:type="spellEnd"/>
      <w:r>
        <w:t xml:space="preserve"> aber viel einen andern </w:t>
      </w:r>
      <w:proofErr w:type="spellStart"/>
      <w:r>
        <w:t>bericht</w:t>
      </w:r>
      <w:proofErr w:type="spellEnd"/>
      <w:r>
        <w:t xml:space="preserve"> von Gott. </w:t>
      </w:r>
    </w:p>
    <w:p w14:paraId="7D98C94A" w14:textId="77777777" w:rsidR="008F11BA" w:rsidRDefault="008F11BA" w:rsidP="008F11BA">
      <w:pPr>
        <w:pStyle w:val="StandardWeb"/>
      </w:pPr>
      <w:r>
        <w:t xml:space="preserve">Uber das, ist </w:t>
      </w:r>
      <w:proofErr w:type="spellStart"/>
      <w:r>
        <w:t>fehrlich</w:t>
      </w:r>
      <w:proofErr w:type="spellEnd"/>
      <w:r>
        <w:t xml:space="preserve"> </w:t>
      </w:r>
      <w:proofErr w:type="spellStart"/>
      <w:r>
        <w:t>auff</w:t>
      </w:r>
      <w:proofErr w:type="spellEnd"/>
      <w:r>
        <w:t xml:space="preserve"> den </w:t>
      </w:r>
      <w:proofErr w:type="spellStart"/>
      <w:r>
        <w:t>hauffen</w:t>
      </w:r>
      <w:proofErr w:type="spellEnd"/>
      <w:r>
        <w:t xml:space="preserve"> </w:t>
      </w:r>
      <w:proofErr w:type="spellStart"/>
      <w:r>
        <w:t>trawen</w:t>
      </w:r>
      <w:proofErr w:type="spellEnd"/>
      <w:r>
        <w:t xml:space="preserve">, und sich </w:t>
      </w:r>
      <w:proofErr w:type="spellStart"/>
      <w:r>
        <w:t>auff</w:t>
      </w:r>
      <w:proofErr w:type="spellEnd"/>
      <w:r>
        <w:t xml:space="preserve"> </w:t>
      </w:r>
      <w:proofErr w:type="spellStart"/>
      <w:r>
        <w:t>fursten</w:t>
      </w:r>
      <w:proofErr w:type="spellEnd"/>
      <w:r>
        <w:t xml:space="preserve"> verlassen, Denn ob es </w:t>
      </w:r>
      <w:proofErr w:type="spellStart"/>
      <w:r>
        <w:t>wol</w:t>
      </w:r>
      <w:proofErr w:type="spellEnd"/>
      <w:r>
        <w:t xml:space="preserve"> nicht unrecht ist, in </w:t>
      </w:r>
      <w:proofErr w:type="spellStart"/>
      <w:r>
        <w:t>Religions</w:t>
      </w:r>
      <w:proofErr w:type="spellEnd"/>
      <w:r>
        <w:t xml:space="preserve"> </w:t>
      </w:r>
      <w:proofErr w:type="spellStart"/>
      <w:r>
        <w:t>sachen</w:t>
      </w:r>
      <w:proofErr w:type="spellEnd"/>
      <w:r>
        <w:t xml:space="preserve">, einmütig </w:t>
      </w:r>
      <w:proofErr w:type="spellStart"/>
      <w:r>
        <w:t>zusamen</w:t>
      </w:r>
      <w:proofErr w:type="spellEnd"/>
      <w:r>
        <w:t xml:space="preserve"> setzen, </w:t>
      </w:r>
      <w:proofErr w:type="spellStart"/>
      <w:r>
        <w:t>unnd</w:t>
      </w:r>
      <w:proofErr w:type="spellEnd"/>
      <w:r>
        <w:t xml:space="preserve"> mehr </w:t>
      </w:r>
      <w:proofErr w:type="spellStart"/>
      <w:r>
        <w:t>unnd</w:t>
      </w:r>
      <w:proofErr w:type="spellEnd"/>
      <w:r>
        <w:t xml:space="preserve"> mehr </w:t>
      </w:r>
      <w:proofErr w:type="spellStart"/>
      <w:r>
        <w:t>stende</w:t>
      </w:r>
      <w:proofErr w:type="spellEnd"/>
      <w:r>
        <w:t xml:space="preserve">, zum Evangelio mit öffentlicher </w:t>
      </w:r>
      <w:proofErr w:type="spellStart"/>
      <w:r>
        <w:t>Bekendtnis</w:t>
      </w:r>
      <w:proofErr w:type="spellEnd"/>
      <w:r>
        <w:t xml:space="preserve"> </w:t>
      </w:r>
      <w:proofErr w:type="spellStart"/>
      <w:r>
        <w:t>unnd</w:t>
      </w:r>
      <w:proofErr w:type="spellEnd"/>
      <w:r>
        <w:t xml:space="preserve"> Christlichen ansuchen, </w:t>
      </w:r>
      <w:proofErr w:type="spellStart"/>
      <w:r>
        <w:t>berbey</w:t>
      </w:r>
      <w:proofErr w:type="spellEnd"/>
      <w:r>
        <w:t xml:space="preserve"> bringen, und bey reiner </w:t>
      </w:r>
      <w:proofErr w:type="spellStart"/>
      <w:r>
        <w:t>lere</w:t>
      </w:r>
      <w:proofErr w:type="spellEnd"/>
      <w:r>
        <w:t xml:space="preserve"> mit Gottes </w:t>
      </w:r>
      <w:proofErr w:type="spellStart"/>
      <w:r>
        <w:t>hülffe</w:t>
      </w:r>
      <w:proofErr w:type="spellEnd"/>
      <w:r>
        <w:t xml:space="preserve"> zu halten, sich versprechen. So soll man sich doch nicht </w:t>
      </w:r>
      <w:proofErr w:type="spellStart"/>
      <w:r>
        <w:t>auff</w:t>
      </w:r>
      <w:proofErr w:type="spellEnd"/>
      <w:r>
        <w:t xml:space="preserve"> solche </w:t>
      </w:r>
      <w:proofErr w:type="spellStart"/>
      <w:r>
        <w:t>vereinigung</w:t>
      </w:r>
      <w:proofErr w:type="spellEnd"/>
      <w:r>
        <w:t xml:space="preserve">, </w:t>
      </w:r>
      <w:proofErr w:type="spellStart"/>
      <w:r>
        <w:t>unnd</w:t>
      </w:r>
      <w:proofErr w:type="spellEnd"/>
      <w:r>
        <w:t xml:space="preserve"> einungsverwandten, </w:t>
      </w:r>
      <w:proofErr w:type="spellStart"/>
      <w:r>
        <w:t>auff</w:t>
      </w:r>
      <w:proofErr w:type="spellEnd"/>
      <w:r>
        <w:t xml:space="preserve"> solche menge, </w:t>
      </w:r>
      <w:proofErr w:type="spellStart"/>
      <w:r>
        <w:t>anzahl</w:t>
      </w:r>
      <w:proofErr w:type="spellEnd"/>
      <w:r>
        <w:t xml:space="preserve">, und macht verlassen, der </w:t>
      </w:r>
      <w:proofErr w:type="spellStart"/>
      <w:r>
        <w:t>meinunge</w:t>
      </w:r>
      <w:proofErr w:type="spellEnd"/>
      <w:r>
        <w:t xml:space="preserve">, als </w:t>
      </w:r>
      <w:proofErr w:type="spellStart"/>
      <w:r>
        <w:t>köndte</w:t>
      </w:r>
      <w:proofErr w:type="spellEnd"/>
      <w:r>
        <w:t xml:space="preserve"> man nu die </w:t>
      </w:r>
      <w:proofErr w:type="spellStart"/>
      <w:r>
        <w:t>warheit</w:t>
      </w:r>
      <w:proofErr w:type="spellEnd"/>
      <w:r>
        <w:t xml:space="preserve"> nicht viel besser, denn sonst, erhalten </w:t>
      </w:r>
      <w:proofErr w:type="spellStart"/>
      <w:r>
        <w:t>unnd</w:t>
      </w:r>
      <w:proofErr w:type="spellEnd"/>
      <w:r>
        <w:t xml:space="preserve"> verteidigen, Oder als </w:t>
      </w:r>
      <w:proofErr w:type="spellStart"/>
      <w:r>
        <w:t>were</w:t>
      </w:r>
      <w:proofErr w:type="spellEnd"/>
      <w:r>
        <w:t xml:space="preserve"> es </w:t>
      </w:r>
      <w:proofErr w:type="spellStart"/>
      <w:r>
        <w:t>unmüglich</w:t>
      </w:r>
      <w:proofErr w:type="spellEnd"/>
      <w:r>
        <w:t xml:space="preserve">, durch wenige und geringe, Gottes </w:t>
      </w:r>
      <w:proofErr w:type="spellStart"/>
      <w:r>
        <w:t>sachen</w:t>
      </w:r>
      <w:proofErr w:type="spellEnd"/>
      <w:r>
        <w:t xml:space="preserve"> hinaus zu </w:t>
      </w:r>
      <w:proofErr w:type="spellStart"/>
      <w:r>
        <w:t>füren</w:t>
      </w:r>
      <w:proofErr w:type="spellEnd"/>
      <w:r>
        <w:t xml:space="preserve">, so man doch </w:t>
      </w:r>
      <w:proofErr w:type="spellStart"/>
      <w:r>
        <w:t>inn</w:t>
      </w:r>
      <w:proofErr w:type="spellEnd"/>
      <w:r>
        <w:t xml:space="preserve"> dieser hohen </w:t>
      </w:r>
      <w:proofErr w:type="spellStart"/>
      <w:r>
        <w:t>sachen</w:t>
      </w:r>
      <w:proofErr w:type="spellEnd"/>
      <w:r>
        <w:t xml:space="preserve">, allein </w:t>
      </w:r>
      <w:proofErr w:type="spellStart"/>
      <w:r>
        <w:t>auff</w:t>
      </w:r>
      <w:proofErr w:type="spellEnd"/>
      <w:r>
        <w:t xml:space="preserve"> Gott, und sein Wort sehen und </w:t>
      </w:r>
      <w:proofErr w:type="spellStart"/>
      <w:r>
        <w:t>vertrawen</w:t>
      </w:r>
      <w:proofErr w:type="spellEnd"/>
      <w:r>
        <w:t xml:space="preserve"> </w:t>
      </w:r>
      <w:proofErr w:type="spellStart"/>
      <w:r>
        <w:t>sol</w:t>
      </w:r>
      <w:proofErr w:type="spellEnd"/>
      <w:r>
        <w:t xml:space="preserve">, Gibt er darzu </w:t>
      </w:r>
      <w:proofErr w:type="spellStart"/>
      <w:r>
        <w:t>obgedachte</w:t>
      </w:r>
      <w:proofErr w:type="spellEnd"/>
      <w:r>
        <w:t xml:space="preserve"> mittel und </w:t>
      </w:r>
      <w:proofErr w:type="spellStart"/>
      <w:r>
        <w:t>vermehrung</w:t>
      </w:r>
      <w:proofErr w:type="spellEnd"/>
      <w:r>
        <w:t xml:space="preserve">, das hat man im zu </w:t>
      </w:r>
      <w:proofErr w:type="spellStart"/>
      <w:r>
        <w:t>dancken</w:t>
      </w:r>
      <w:proofErr w:type="spellEnd"/>
      <w:r>
        <w:t xml:space="preserve">, und derselben zu brauchen, Doch also, das das </w:t>
      </w:r>
      <w:proofErr w:type="spellStart"/>
      <w:r>
        <w:t>vertrawen</w:t>
      </w:r>
      <w:proofErr w:type="spellEnd"/>
      <w:r>
        <w:t xml:space="preserve"> nicht von Gott </w:t>
      </w:r>
      <w:proofErr w:type="spellStart"/>
      <w:r>
        <w:t>fantz</w:t>
      </w:r>
      <w:proofErr w:type="spellEnd"/>
      <w:r>
        <w:t xml:space="preserve"> oder zum </w:t>
      </w:r>
      <w:proofErr w:type="spellStart"/>
      <w:r>
        <w:t>theil</w:t>
      </w:r>
      <w:proofErr w:type="spellEnd"/>
      <w:r>
        <w:t xml:space="preserve"> </w:t>
      </w:r>
      <w:proofErr w:type="spellStart"/>
      <w:r>
        <w:t>abgewand</w:t>
      </w:r>
      <w:proofErr w:type="spellEnd"/>
      <w:r>
        <w:t xml:space="preserve">, </w:t>
      </w:r>
      <w:proofErr w:type="spellStart"/>
      <w:r>
        <w:t>auff</w:t>
      </w:r>
      <w:proofErr w:type="spellEnd"/>
      <w:r>
        <w:t xml:space="preserve"> die </w:t>
      </w:r>
      <w:proofErr w:type="spellStart"/>
      <w:r>
        <w:t>Creatur</w:t>
      </w:r>
      <w:proofErr w:type="spellEnd"/>
      <w:r>
        <w:t xml:space="preserve"> </w:t>
      </w:r>
      <w:proofErr w:type="spellStart"/>
      <w:r>
        <w:t>gesetz</w:t>
      </w:r>
      <w:proofErr w:type="spellEnd"/>
      <w:r>
        <w:t xml:space="preserve"> werde. </w:t>
      </w:r>
    </w:p>
    <w:p w14:paraId="696F121E" w14:textId="77777777" w:rsidR="008F11BA" w:rsidRDefault="008F11BA" w:rsidP="008F11BA">
      <w:pPr>
        <w:pStyle w:val="StandardWeb"/>
      </w:pPr>
      <w:proofErr w:type="spellStart"/>
      <w:r>
        <w:t>Unnd</w:t>
      </w:r>
      <w:proofErr w:type="spellEnd"/>
      <w:r>
        <w:t xml:space="preserve"> </w:t>
      </w:r>
      <w:proofErr w:type="spellStart"/>
      <w:r>
        <w:t>letzlich</w:t>
      </w:r>
      <w:proofErr w:type="spellEnd"/>
      <w:r>
        <w:t xml:space="preserve">, </w:t>
      </w:r>
      <w:proofErr w:type="spellStart"/>
      <w:r>
        <w:t>erwege</w:t>
      </w:r>
      <w:proofErr w:type="spellEnd"/>
      <w:r>
        <w:t xml:space="preserve"> ein jeder, bey sich selbst, ob es </w:t>
      </w:r>
      <w:proofErr w:type="spellStart"/>
      <w:r>
        <w:t>müglich</w:t>
      </w:r>
      <w:proofErr w:type="spellEnd"/>
      <w:r>
        <w:t xml:space="preserve">, das man den Feinden der </w:t>
      </w:r>
      <w:proofErr w:type="spellStart"/>
      <w:r>
        <w:t>warheit</w:t>
      </w:r>
      <w:proofErr w:type="spellEnd"/>
      <w:r>
        <w:t xml:space="preserve"> </w:t>
      </w:r>
      <w:proofErr w:type="spellStart"/>
      <w:r>
        <w:t>solt</w:t>
      </w:r>
      <w:proofErr w:type="spellEnd"/>
      <w:r>
        <w:t xml:space="preserve"> </w:t>
      </w:r>
      <w:proofErr w:type="spellStart"/>
      <w:r>
        <w:t>abbruch</w:t>
      </w:r>
      <w:proofErr w:type="spellEnd"/>
      <w:r>
        <w:t xml:space="preserve">, und </w:t>
      </w:r>
      <w:proofErr w:type="spellStart"/>
      <w:r>
        <w:t>fruchtbarlichen</w:t>
      </w:r>
      <w:proofErr w:type="spellEnd"/>
      <w:r>
        <w:t xml:space="preserve"> widerstand thun können. Wenn wir bey uns selbst grobe </w:t>
      </w:r>
      <w:proofErr w:type="spellStart"/>
      <w:r>
        <w:t>irrthumb</w:t>
      </w:r>
      <w:proofErr w:type="spellEnd"/>
      <w:r>
        <w:t xml:space="preserve"> in der Lehre, wider unser eigen gewissen, mit stillschweigen </w:t>
      </w:r>
      <w:proofErr w:type="spellStart"/>
      <w:r>
        <w:t>wolten</w:t>
      </w:r>
      <w:proofErr w:type="spellEnd"/>
      <w:r>
        <w:t xml:space="preserve"> verbergen, </w:t>
      </w:r>
      <w:proofErr w:type="spellStart"/>
      <w:r>
        <w:t>unnd</w:t>
      </w:r>
      <w:proofErr w:type="spellEnd"/>
      <w:r>
        <w:t xml:space="preserve"> </w:t>
      </w:r>
      <w:proofErr w:type="spellStart"/>
      <w:r>
        <w:t>vermenteln</w:t>
      </w:r>
      <w:proofErr w:type="spellEnd"/>
      <w:r>
        <w:t xml:space="preserve">, Und damit nur der </w:t>
      </w:r>
      <w:proofErr w:type="spellStart"/>
      <w:r>
        <w:t>Hauffe</w:t>
      </w:r>
      <w:proofErr w:type="spellEnd"/>
      <w:r>
        <w:t xml:space="preserve"> der unsern, </w:t>
      </w:r>
      <w:proofErr w:type="spellStart"/>
      <w:r>
        <w:t>dester</w:t>
      </w:r>
      <w:proofErr w:type="spellEnd"/>
      <w:r>
        <w:t xml:space="preserve"> grösser sein möchte, wissentlich allen Secten </w:t>
      </w:r>
      <w:proofErr w:type="spellStart"/>
      <w:r>
        <w:t>unnd</w:t>
      </w:r>
      <w:proofErr w:type="spellEnd"/>
      <w:r>
        <w:t xml:space="preserve"> Rotten vergönnen und zulassen, sich des Tittels unser Confession, und des namens unser Religion zu </w:t>
      </w:r>
      <w:proofErr w:type="spellStart"/>
      <w:r>
        <w:t>rhümen</w:t>
      </w:r>
      <w:proofErr w:type="spellEnd"/>
      <w:r>
        <w:t xml:space="preserve">, und also selbst gern mit </w:t>
      </w:r>
      <w:proofErr w:type="spellStart"/>
      <w:r>
        <w:t>inen</w:t>
      </w:r>
      <w:proofErr w:type="spellEnd"/>
      <w:r>
        <w:t xml:space="preserve"> für einen </w:t>
      </w:r>
      <w:proofErr w:type="spellStart"/>
      <w:r>
        <w:t>mann</w:t>
      </w:r>
      <w:proofErr w:type="spellEnd"/>
      <w:r>
        <w:t xml:space="preserve"> zustehen. Was das </w:t>
      </w:r>
      <w:proofErr w:type="spellStart"/>
      <w:r>
        <w:t>letzlich</w:t>
      </w:r>
      <w:proofErr w:type="spellEnd"/>
      <w:r>
        <w:t xml:space="preserve"> für ein ende würde gewinnen, </w:t>
      </w:r>
      <w:proofErr w:type="spellStart"/>
      <w:r>
        <w:t>kan</w:t>
      </w:r>
      <w:proofErr w:type="spellEnd"/>
      <w:r>
        <w:t xml:space="preserve"> ein </w:t>
      </w:r>
      <w:proofErr w:type="spellStart"/>
      <w:r>
        <w:t>verstendiger</w:t>
      </w:r>
      <w:proofErr w:type="spellEnd"/>
      <w:r>
        <w:t xml:space="preserve"> </w:t>
      </w:r>
      <w:proofErr w:type="spellStart"/>
      <w:r>
        <w:t>wol</w:t>
      </w:r>
      <w:proofErr w:type="spellEnd"/>
      <w:r>
        <w:t xml:space="preserve"> erachten, Und </w:t>
      </w:r>
      <w:proofErr w:type="spellStart"/>
      <w:r>
        <w:t>darumb</w:t>
      </w:r>
      <w:proofErr w:type="spellEnd"/>
      <w:r>
        <w:t xml:space="preserve">, soll man ein bestendige </w:t>
      </w:r>
      <w:proofErr w:type="spellStart"/>
      <w:r>
        <w:t>bekentnis</w:t>
      </w:r>
      <w:proofErr w:type="spellEnd"/>
      <w:r>
        <w:t xml:space="preserve"> Evangelischer </w:t>
      </w:r>
      <w:proofErr w:type="spellStart"/>
      <w:r>
        <w:t>warheit</w:t>
      </w:r>
      <w:proofErr w:type="spellEnd"/>
      <w:r>
        <w:t xml:space="preserve"> thun, so man den Widersachern und Papisten rechten und </w:t>
      </w:r>
      <w:proofErr w:type="spellStart"/>
      <w:r>
        <w:t>warhafftigen</w:t>
      </w:r>
      <w:proofErr w:type="spellEnd"/>
      <w:r>
        <w:t xml:space="preserve"> widerstand thun, so </w:t>
      </w:r>
      <w:proofErr w:type="spellStart"/>
      <w:r>
        <w:t>mus</w:t>
      </w:r>
      <w:proofErr w:type="spellEnd"/>
      <w:r>
        <w:t xml:space="preserve"> man die </w:t>
      </w:r>
      <w:proofErr w:type="spellStart"/>
      <w:r>
        <w:t>Irrthumb</w:t>
      </w:r>
      <w:proofErr w:type="spellEnd"/>
      <w:r>
        <w:t xml:space="preserve">, so </w:t>
      </w:r>
      <w:proofErr w:type="spellStart"/>
      <w:r>
        <w:t>under</w:t>
      </w:r>
      <w:proofErr w:type="spellEnd"/>
      <w:r>
        <w:t xml:space="preserve"> und </w:t>
      </w:r>
      <w:proofErr w:type="spellStart"/>
      <w:r>
        <w:t>beyneben</w:t>
      </w:r>
      <w:proofErr w:type="spellEnd"/>
      <w:r>
        <w:t xml:space="preserve"> dem </w:t>
      </w:r>
      <w:proofErr w:type="spellStart"/>
      <w:r>
        <w:t>namen</w:t>
      </w:r>
      <w:proofErr w:type="spellEnd"/>
      <w:r>
        <w:t xml:space="preserve"> der </w:t>
      </w:r>
      <w:proofErr w:type="spellStart"/>
      <w:r>
        <w:t>Augspurgischen</w:t>
      </w:r>
      <w:proofErr w:type="spellEnd"/>
      <w:r>
        <w:t xml:space="preserve"> </w:t>
      </w:r>
      <w:proofErr w:type="spellStart"/>
      <w:r>
        <w:t>Confession</w:t>
      </w:r>
      <w:proofErr w:type="spellEnd"/>
      <w:r>
        <w:t xml:space="preserve"> sind eingerissen, zuvor verlegen und </w:t>
      </w:r>
      <w:proofErr w:type="spellStart"/>
      <w:r>
        <w:t>auswerffen</w:t>
      </w:r>
      <w:proofErr w:type="spellEnd"/>
      <w:r>
        <w:t xml:space="preserve">, und mit denen, so sie zu schützen sich unterstehen, nicht an einem Joch ziehen, oder werden gar ungleiche furchten pflügen. </w:t>
      </w:r>
      <w:proofErr w:type="spellStart"/>
      <w:r>
        <w:t>Ligt</w:t>
      </w:r>
      <w:proofErr w:type="spellEnd"/>
      <w:r>
        <w:t xml:space="preserve"> nicht dran, das der </w:t>
      </w:r>
      <w:proofErr w:type="spellStart"/>
      <w:r>
        <w:t>hauffe</w:t>
      </w:r>
      <w:proofErr w:type="spellEnd"/>
      <w:r>
        <w:t xml:space="preserve"> der rechtschaffenen, darüber sehr klein möcht werden, Denn auch </w:t>
      </w:r>
      <w:r>
        <w:lastRenderedPageBreak/>
        <w:t xml:space="preserve">die natürliche </w:t>
      </w:r>
      <w:proofErr w:type="spellStart"/>
      <w:r>
        <w:t>erfarung</w:t>
      </w:r>
      <w:proofErr w:type="spellEnd"/>
      <w:r>
        <w:t xml:space="preserve"> gibt, das ein kleiner </w:t>
      </w:r>
      <w:proofErr w:type="spellStart"/>
      <w:r>
        <w:t>hauffe</w:t>
      </w:r>
      <w:proofErr w:type="spellEnd"/>
      <w:r>
        <w:t xml:space="preserve"> der einmütig ist, für einem </w:t>
      </w:r>
      <w:proofErr w:type="spellStart"/>
      <w:r>
        <w:t>grossen</w:t>
      </w:r>
      <w:proofErr w:type="spellEnd"/>
      <w:r>
        <w:t xml:space="preserve">, darinnen </w:t>
      </w:r>
      <w:proofErr w:type="spellStart"/>
      <w:r>
        <w:t>zwitracht</w:t>
      </w:r>
      <w:proofErr w:type="spellEnd"/>
      <w:r>
        <w:t xml:space="preserve"> </w:t>
      </w:r>
      <w:proofErr w:type="spellStart"/>
      <w:r>
        <w:t>unnd</w:t>
      </w:r>
      <w:proofErr w:type="spellEnd"/>
      <w:r>
        <w:t xml:space="preserve"> </w:t>
      </w:r>
      <w:proofErr w:type="spellStart"/>
      <w:r>
        <w:t>uneinigkeit</w:t>
      </w:r>
      <w:proofErr w:type="spellEnd"/>
      <w:r>
        <w:t xml:space="preserve"> ist, </w:t>
      </w:r>
      <w:proofErr w:type="spellStart"/>
      <w:r>
        <w:t>wol</w:t>
      </w:r>
      <w:proofErr w:type="spellEnd"/>
      <w:r>
        <w:t xml:space="preserve"> bestehet. Solchs wöllen wir zu Gott in diesem fall auch hoffen, denn es stehet doch in seinen, nicht in Menschen </w:t>
      </w:r>
      <w:proofErr w:type="spellStart"/>
      <w:r>
        <w:t>henden</w:t>
      </w:r>
      <w:proofErr w:type="spellEnd"/>
      <w:r>
        <w:t xml:space="preserve">. </w:t>
      </w:r>
    </w:p>
    <w:p w14:paraId="6516FB03" w14:textId="77777777" w:rsidR="008F11BA" w:rsidRDefault="008F11BA" w:rsidP="008F11BA">
      <w:pPr>
        <w:pStyle w:val="StandardWeb"/>
      </w:pPr>
      <w:r>
        <w:t xml:space="preserve">Uber das, ist dieses die sechste Einrede, Das solche </w:t>
      </w:r>
      <w:proofErr w:type="spellStart"/>
      <w:r>
        <w:t>verlegunge</w:t>
      </w:r>
      <w:proofErr w:type="spellEnd"/>
      <w:r>
        <w:t xml:space="preserve"> nicht </w:t>
      </w:r>
      <w:proofErr w:type="spellStart"/>
      <w:r>
        <w:t>solten</w:t>
      </w:r>
      <w:proofErr w:type="spellEnd"/>
      <w:r>
        <w:t xml:space="preserve"> von sonderlichen gemeinen </w:t>
      </w:r>
      <w:proofErr w:type="spellStart"/>
      <w:r>
        <w:t>Kerchen</w:t>
      </w:r>
      <w:proofErr w:type="spellEnd"/>
      <w:r>
        <w:t xml:space="preserve"> oder Personen, sondern von </w:t>
      </w:r>
      <w:proofErr w:type="spellStart"/>
      <w:r>
        <w:t>gantzen</w:t>
      </w:r>
      <w:proofErr w:type="spellEnd"/>
      <w:r>
        <w:t xml:space="preserve"> General </w:t>
      </w:r>
      <w:proofErr w:type="spellStart"/>
      <w:r>
        <w:t>Synodis</w:t>
      </w:r>
      <w:proofErr w:type="spellEnd"/>
      <w:r>
        <w:t xml:space="preserve">, oder der </w:t>
      </w:r>
      <w:proofErr w:type="spellStart"/>
      <w:r>
        <w:t>gantzen</w:t>
      </w:r>
      <w:proofErr w:type="spellEnd"/>
      <w:r>
        <w:t xml:space="preserve"> Kirchen gemacht und </w:t>
      </w:r>
      <w:proofErr w:type="spellStart"/>
      <w:r>
        <w:t>publiciert</w:t>
      </w:r>
      <w:proofErr w:type="spellEnd"/>
      <w:r>
        <w:t xml:space="preserve"> werden. War ists, Es </w:t>
      </w:r>
      <w:proofErr w:type="spellStart"/>
      <w:r>
        <w:t>solten</w:t>
      </w:r>
      <w:proofErr w:type="spellEnd"/>
      <w:r>
        <w:t xml:space="preserve"> die </w:t>
      </w:r>
      <w:proofErr w:type="spellStart"/>
      <w:r>
        <w:t>Irrthumb</w:t>
      </w:r>
      <w:proofErr w:type="spellEnd"/>
      <w:r>
        <w:t xml:space="preserve"> </w:t>
      </w:r>
      <w:proofErr w:type="spellStart"/>
      <w:r>
        <w:t>wol</w:t>
      </w:r>
      <w:proofErr w:type="spellEnd"/>
      <w:r>
        <w:t xml:space="preserve"> zeitlich durch </w:t>
      </w:r>
      <w:proofErr w:type="spellStart"/>
      <w:r>
        <w:t>statlich</w:t>
      </w:r>
      <w:proofErr w:type="spellEnd"/>
      <w:r>
        <w:t xml:space="preserve"> </w:t>
      </w:r>
      <w:proofErr w:type="spellStart"/>
      <w:r>
        <w:t>Synodos</w:t>
      </w:r>
      <w:proofErr w:type="spellEnd"/>
      <w:r>
        <w:t xml:space="preserve"> sein </w:t>
      </w:r>
      <w:proofErr w:type="spellStart"/>
      <w:r>
        <w:t>condemniert</w:t>
      </w:r>
      <w:proofErr w:type="spellEnd"/>
      <w:r>
        <w:t xml:space="preserve">, und verlegt worden, mit einhelliger stimme aller der </w:t>
      </w:r>
      <w:proofErr w:type="spellStart"/>
      <w:r>
        <w:t>Augspurgischen</w:t>
      </w:r>
      <w:proofErr w:type="spellEnd"/>
      <w:r>
        <w:t xml:space="preserve"> </w:t>
      </w:r>
      <w:proofErr w:type="spellStart"/>
      <w:r>
        <w:t>Confession</w:t>
      </w:r>
      <w:proofErr w:type="spellEnd"/>
      <w:r>
        <w:t xml:space="preserve"> </w:t>
      </w:r>
      <w:proofErr w:type="spellStart"/>
      <w:r>
        <w:t>verwanten</w:t>
      </w:r>
      <w:proofErr w:type="spellEnd"/>
      <w:r>
        <w:t xml:space="preserve">, ist aber nicht geschehen, Doch ist das </w:t>
      </w:r>
      <w:proofErr w:type="spellStart"/>
      <w:r>
        <w:t>gewis</w:t>
      </w:r>
      <w:proofErr w:type="spellEnd"/>
      <w:r>
        <w:t xml:space="preserve">, das die rechten </w:t>
      </w:r>
      <w:proofErr w:type="spellStart"/>
      <w:r>
        <w:t>warhafftigen</w:t>
      </w:r>
      <w:proofErr w:type="spellEnd"/>
      <w:r>
        <w:t xml:space="preserve"> </w:t>
      </w:r>
      <w:proofErr w:type="spellStart"/>
      <w:r>
        <w:t>glieder</w:t>
      </w:r>
      <w:proofErr w:type="spellEnd"/>
      <w:r>
        <w:t xml:space="preserve">, der Christlichen Kirchen, der </w:t>
      </w:r>
      <w:proofErr w:type="spellStart"/>
      <w:r>
        <w:t>irrthumb</w:t>
      </w:r>
      <w:proofErr w:type="spellEnd"/>
      <w:r>
        <w:t xml:space="preserve"> keinen, so eingerissen sind, und wir verlegen, </w:t>
      </w:r>
      <w:proofErr w:type="spellStart"/>
      <w:r>
        <w:t>billichen</w:t>
      </w:r>
      <w:proofErr w:type="spellEnd"/>
      <w:r>
        <w:t xml:space="preserve">, viel weniger schützen und verteidigen, Weil aber keine gemeine </w:t>
      </w:r>
      <w:proofErr w:type="spellStart"/>
      <w:r>
        <w:t>verlegung</w:t>
      </w:r>
      <w:proofErr w:type="spellEnd"/>
      <w:r>
        <w:t xml:space="preserve"> bisher nicht </w:t>
      </w:r>
      <w:proofErr w:type="spellStart"/>
      <w:r>
        <w:t>ausgangen</w:t>
      </w:r>
      <w:proofErr w:type="spellEnd"/>
      <w:r>
        <w:t xml:space="preserve">, ist damit den besondern gliedern der Kirchen nicht </w:t>
      </w:r>
      <w:proofErr w:type="spellStart"/>
      <w:r>
        <w:t>verbotten</w:t>
      </w:r>
      <w:proofErr w:type="spellEnd"/>
      <w:r>
        <w:t xml:space="preserve">, </w:t>
      </w:r>
      <w:proofErr w:type="spellStart"/>
      <w:r>
        <w:t>jha</w:t>
      </w:r>
      <w:proofErr w:type="spellEnd"/>
      <w:r>
        <w:t xml:space="preserve"> von Christo ernstlich, den gemeinen, und ihren </w:t>
      </w:r>
      <w:hyperlink r:id="rId5" w:tooltip="autoren:s:spangenberg_c:seelsorgern" w:history="1">
        <w:proofErr w:type="spellStart"/>
        <w:r>
          <w:rPr>
            <w:rStyle w:val="Hyperlink"/>
          </w:rPr>
          <w:t>SeelSorgern</w:t>
        </w:r>
        <w:proofErr w:type="spellEnd"/>
      </w:hyperlink>
      <w:r>
        <w:t xml:space="preserve"> befohlen, gewisse Confessiones und </w:t>
      </w:r>
      <w:proofErr w:type="spellStart"/>
      <w:r>
        <w:t>Confessos</w:t>
      </w:r>
      <w:proofErr w:type="spellEnd"/>
      <w:r>
        <w:t xml:space="preserve"> </w:t>
      </w:r>
      <w:proofErr w:type="spellStart"/>
      <w:r>
        <w:t>verklerung</w:t>
      </w:r>
      <w:proofErr w:type="spellEnd"/>
      <w:r>
        <w:t xml:space="preserve"> zu stellen, damit die </w:t>
      </w:r>
      <w:proofErr w:type="spellStart"/>
      <w:r>
        <w:t>einfeltigen</w:t>
      </w:r>
      <w:proofErr w:type="spellEnd"/>
      <w:r>
        <w:t xml:space="preserve">, für den listigen </w:t>
      </w:r>
      <w:proofErr w:type="spellStart"/>
      <w:r>
        <w:t>Wölffen</w:t>
      </w:r>
      <w:proofErr w:type="spellEnd"/>
      <w:r>
        <w:t xml:space="preserve">, so in Schaffs </w:t>
      </w:r>
      <w:proofErr w:type="spellStart"/>
      <w:r>
        <w:t>kleidern</w:t>
      </w:r>
      <w:proofErr w:type="spellEnd"/>
      <w:r>
        <w:t xml:space="preserve"> herein schleichen, zu warnen, Und </w:t>
      </w:r>
      <w:proofErr w:type="spellStart"/>
      <w:r>
        <w:t>thet</w:t>
      </w:r>
      <w:proofErr w:type="spellEnd"/>
      <w:r>
        <w:t xml:space="preserve"> derhalben auch ein </w:t>
      </w:r>
      <w:proofErr w:type="spellStart"/>
      <w:r>
        <w:t>gemeinder</w:t>
      </w:r>
      <w:proofErr w:type="spellEnd"/>
      <w:r>
        <w:t xml:space="preserve"> man nicht unrecht, wenn er sein </w:t>
      </w:r>
      <w:proofErr w:type="spellStart"/>
      <w:r>
        <w:t>bekendtnis</w:t>
      </w:r>
      <w:proofErr w:type="spellEnd"/>
      <w:r>
        <w:t xml:space="preserve"> öffentlich </w:t>
      </w:r>
      <w:proofErr w:type="spellStart"/>
      <w:r>
        <w:t>thet</w:t>
      </w:r>
      <w:proofErr w:type="spellEnd"/>
      <w:r>
        <w:t xml:space="preserve">, wider alle </w:t>
      </w:r>
      <w:proofErr w:type="spellStart"/>
      <w:r>
        <w:t>newlich</w:t>
      </w:r>
      <w:proofErr w:type="spellEnd"/>
      <w:r>
        <w:t xml:space="preserve"> erstandene Secten, so fern das dieselbige nur dem Glauben </w:t>
      </w:r>
      <w:proofErr w:type="spellStart"/>
      <w:r>
        <w:t>ehnlich</w:t>
      </w:r>
      <w:proofErr w:type="spellEnd"/>
      <w:r>
        <w:t xml:space="preserve"> und nach der </w:t>
      </w:r>
      <w:proofErr w:type="spellStart"/>
      <w:r>
        <w:t>regel</w:t>
      </w:r>
      <w:proofErr w:type="spellEnd"/>
      <w:r>
        <w:t xml:space="preserve"> des Evangelii und Göttlichen </w:t>
      </w:r>
      <w:proofErr w:type="spellStart"/>
      <w:r>
        <w:t>worts</w:t>
      </w:r>
      <w:proofErr w:type="spellEnd"/>
      <w:r>
        <w:t xml:space="preserve"> </w:t>
      </w:r>
      <w:proofErr w:type="spellStart"/>
      <w:r>
        <w:t>gericht</w:t>
      </w:r>
      <w:proofErr w:type="spellEnd"/>
      <w:r>
        <w:t xml:space="preserve"> sey. </w:t>
      </w:r>
    </w:p>
    <w:p w14:paraId="3DA8946E" w14:textId="77777777" w:rsidR="008F11BA" w:rsidRDefault="008F11BA" w:rsidP="008F11BA">
      <w:pPr>
        <w:pStyle w:val="StandardWeb"/>
      </w:pPr>
      <w:proofErr w:type="spellStart"/>
      <w:r>
        <w:t>Hierauff</w:t>
      </w:r>
      <w:proofErr w:type="spellEnd"/>
      <w:r>
        <w:t xml:space="preserve"> wird fürs siebende bedacht, Ob </w:t>
      </w:r>
      <w:proofErr w:type="spellStart"/>
      <w:r>
        <w:t>wol</w:t>
      </w:r>
      <w:proofErr w:type="spellEnd"/>
      <w:r>
        <w:t xml:space="preserve"> ein jegliche Gemeine, </w:t>
      </w:r>
      <w:proofErr w:type="spellStart"/>
      <w:r>
        <w:t>unnd</w:t>
      </w:r>
      <w:proofErr w:type="spellEnd"/>
      <w:r>
        <w:t xml:space="preserve"> demnach auch ein jeder Christ, nicht allein das Privilegium, Sondern auch den </w:t>
      </w:r>
      <w:proofErr w:type="spellStart"/>
      <w:r>
        <w:t>befehel</w:t>
      </w:r>
      <w:proofErr w:type="spellEnd"/>
      <w:r>
        <w:t xml:space="preserve"> von Gott haben, von </w:t>
      </w:r>
      <w:proofErr w:type="spellStart"/>
      <w:r>
        <w:t>allerley</w:t>
      </w:r>
      <w:proofErr w:type="spellEnd"/>
      <w:r>
        <w:t xml:space="preserve"> Lehren nach Gottes Wort zu urteilen und zu </w:t>
      </w:r>
      <w:proofErr w:type="spellStart"/>
      <w:r>
        <w:t>righten</w:t>
      </w:r>
      <w:proofErr w:type="spellEnd"/>
      <w:r>
        <w:t xml:space="preserve">, ihre </w:t>
      </w:r>
      <w:proofErr w:type="spellStart"/>
      <w:r>
        <w:t>Bekentnis</w:t>
      </w:r>
      <w:proofErr w:type="spellEnd"/>
      <w:r>
        <w:t xml:space="preserve"> von der </w:t>
      </w:r>
      <w:proofErr w:type="spellStart"/>
      <w:r>
        <w:t>warheit</w:t>
      </w:r>
      <w:proofErr w:type="spellEnd"/>
      <w:r>
        <w:t xml:space="preserve"> zu thun, und </w:t>
      </w:r>
      <w:proofErr w:type="spellStart"/>
      <w:r>
        <w:t>irrthumb</w:t>
      </w:r>
      <w:proofErr w:type="spellEnd"/>
      <w:r>
        <w:t xml:space="preserve"> zu widerlegen, So </w:t>
      </w:r>
      <w:proofErr w:type="spellStart"/>
      <w:r>
        <w:t>solte</w:t>
      </w:r>
      <w:proofErr w:type="spellEnd"/>
      <w:r>
        <w:t xml:space="preserve"> doch </w:t>
      </w:r>
      <w:proofErr w:type="spellStart"/>
      <w:r>
        <w:t>solchs</w:t>
      </w:r>
      <w:proofErr w:type="spellEnd"/>
      <w:r>
        <w:t xml:space="preserve"> jetziger zeit, </w:t>
      </w:r>
      <w:proofErr w:type="spellStart"/>
      <w:r>
        <w:t>inn</w:t>
      </w:r>
      <w:proofErr w:type="spellEnd"/>
      <w:r>
        <w:t xml:space="preserve"> so </w:t>
      </w:r>
      <w:proofErr w:type="spellStart"/>
      <w:r>
        <w:t>mancherley</w:t>
      </w:r>
      <w:proofErr w:type="spellEnd"/>
      <w:r>
        <w:t xml:space="preserve"> </w:t>
      </w:r>
      <w:proofErr w:type="spellStart"/>
      <w:r>
        <w:t>spaltungen</w:t>
      </w:r>
      <w:proofErr w:type="spellEnd"/>
      <w:r>
        <w:t xml:space="preserve">, bis </w:t>
      </w:r>
      <w:proofErr w:type="spellStart"/>
      <w:r>
        <w:t>auff</w:t>
      </w:r>
      <w:proofErr w:type="spellEnd"/>
      <w:r>
        <w:t xml:space="preserve"> ein General allgemein Christlich Concilium, oder doch zum wenigsten </w:t>
      </w:r>
      <w:proofErr w:type="spellStart"/>
      <w:r>
        <w:t>auff</w:t>
      </w:r>
      <w:proofErr w:type="spellEnd"/>
      <w:r>
        <w:t xml:space="preserve"> einen National </w:t>
      </w:r>
      <w:proofErr w:type="spellStart"/>
      <w:r>
        <w:t>Synodum</w:t>
      </w:r>
      <w:proofErr w:type="spellEnd"/>
      <w:r>
        <w:t xml:space="preserve"> </w:t>
      </w:r>
      <w:proofErr w:type="spellStart"/>
      <w:r>
        <w:t>gestparet</w:t>
      </w:r>
      <w:proofErr w:type="spellEnd"/>
      <w:r>
        <w:t xml:space="preserve">, und </w:t>
      </w:r>
      <w:proofErr w:type="spellStart"/>
      <w:r>
        <w:t>auffgezogen</w:t>
      </w:r>
      <w:proofErr w:type="spellEnd"/>
      <w:r>
        <w:t xml:space="preserve"> werden. </w:t>
      </w:r>
      <w:proofErr w:type="spellStart"/>
      <w:r>
        <w:t>Darauff</w:t>
      </w:r>
      <w:proofErr w:type="spellEnd"/>
      <w:r>
        <w:t xml:space="preserve"> ist die Antwort, Christliche </w:t>
      </w:r>
      <w:proofErr w:type="spellStart"/>
      <w:r>
        <w:t>Concilia</w:t>
      </w:r>
      <w:proofErr w:type="spellEnd"/>
      <w:r>
        <w:t xml:space="preserve"> zu halten, </w:t>
      </w:r>
      <w:proofErr w:type="spellStart"/>
      <w:r>
        <w:t>umb</w:t>
      </w:r>
      <w:proofErr w:type="spellEnd"/>
      <w:r>
        <w:t xml:space="preserve"> </w:t>
      </w:r>
      <w:proofErr w:type="spellStart"/>
      <w:r>
        <w:t>eintrechtigkeit</w:t>
      </w:r>
      <w:proofErr w:type="spellEnd"/>
      <w:r>
        <w:t xml:space="preserve"> willen der </w:t>
      </w:r>
      <w:proofErr w:type="spellStart"/>
      <w:r>
        <w:t>lere</w:t>
      </w:r>
      <w:proofErr w:type="spellEnd"/>
      <w:r>
        <w:t xml:space="preserve">, und zu widerstehen den falschen Lehrern, ist ein recht Göttliches werk, Aber das man die </w:t>
      </w:r>
      <w:proofErr w:type="spellStart"/>
      <w:r>
        <w:t>Bekendtnis</w:t>
      </w:r>
      <w:proofErr w:type="spellEnd"/>
      <w:r>
        <w:t xml:space="preserve"> der </w:t>
      </w:r>
      <w:proofErr w:type="spellStart"/>
      <w:r>
        <w:t>warheit</w:t>
      </w:r>
      <w:proofErr w:type="spellEnd"/>
      <w:r>
        <w:t xml:space="preserve">, und </w:t>
      </w:r>
      <w:proofErr w:type="spellStart"/>
      <w:r>
        <w:t>widerlegung</w:t>
      </w:r>
      <w:proofErr w:type="spellEnd"/>
      <w:r>
        <w:t xml:space="preserve"> der </w:t>
      </w:r>
      <w:proofErr w:type="spellStart"/>
      <w:r>
        <w:t>Irrthumb</w:t>
      </w:r>
      <w:proofErr w:type="spellEnd"/>
      <w:r>
        <w:t xml:space="preserve">, allein dahin sparen, und nicht ehe thun solle, Das hat Gott an keinem </w:t>
      </w:r>
      <w:proofErr w:type="spellStart"/>
      <w:r>
        <w:t>ort</w:t>
      </w:r>
      <w:proofErr w:type="spellEnd"/>
      <w:r>
        <w:t xml:space="preserve"> in der </w:t>
      </w:r>
      <w:proofErr w:type="spellStart"/>
      <w:r>
        <w:t>gantzen</w:t>
      </w:r>
      <w:proofErr w:type="spellEnd"/>
      <w:r>
        <w:t xml:space="preserve"> heiligen </w:t>
      </w:r>
      <w:proofErr w:type="spellStart"/>
      <w:r>
        <w:t>Schrifft</w:t>
      </w:r>
      <w:proofErr w:type="spellEnd"/>
      <w:r>
        <w:t xml:space="preserve"> </w:t>
      </w:r>
      <w:proofErr w:type="spellStart"/>
      <w:r>
        <w:t>jhe</w:t>
      </w:r>
      <w:proofErr w:type="spellEnd"/>
      <w:r>
        <w:t xml:space="preserve"> </w:t>
      </w:r>
      <w:proofErr w:type="spellStart"/>
      <w:r>
        <w:t>gebotten</w:t>
      </w:r>
      <w:proofErr w:type="spellEnd"/>
      <w:r>
        <w:t xml:space="preserve"> oder befohlen. Dazu ist </w:t>
      </w:r>
      <w:proofErr w:type="spellStart"/>
      <w:r>
        <w:t>wol</w:t>
      </w:r>
      <w:proofErr w:type="spellEnd"/>
      <w:r>
        <w:t xml:space="preserve"> </w:t>
      </w:r>
      <w:proofErr w:type="spellStart"/>
      <w:r>
        <w:t>zuvermuten</w:t>
      </w:r>
      <w:proofErr w:type="spellEnd"/>
      <w:r>
        <w:t xml:space="preserve">, wie sich die Sachen noch zur zeit ansehen lassen, das </w:t>
      </w:r>
      <w:proofErr w:type="spellStart"/>
      <w:r>
        <w:t>nummermehr</w:t>
      </w:r>
      <w:proofErr w:type="spellEnd"/>
      <w:r>
        <w:t xml:space="preserve">, oder aber doch in viel Jahren kein Christlich General Concilium, und schwerlich so bald ein Christlicher National </w:t>
      </w:r>
      <w:proofErr w:type="spellStart"/>
      <w:r>
        <w:t>Synodus</w:t>
      </w:r>
      <w:proofErr w:type="spellEnd"/>
      <w:r>
        <w:t xml:space="preserve"> wird </w:t>
      </w:r>
      <w:proofErr w:type="spellStart"/>
      <w:r>
        <w:t>versamelt</w:t>
      </w:r>
      <w:proofErr w:type="spellEnd"/>
      <w:r>
        <w:t xml:space="preserve"> werden. </w:t>
      </w:r>
      <w:proofErr w:type="spellStart"/>
      <w:r>
        <w:t>Woblieben</w:t>
      </w:r>
      <w:proofErr w:type="spellEnd"/>
      <w:r>
        <w:t xml:space="preserve"> </w:t>
      </w:r>
      <w:proofErr w:type="spellStart"/>
      <w:r>
        <w:t>mitler</w:t>
      </w:r>
      <w:proofErr w:type="spellEnd"/>
      <w:r>
        <w:t xml:space="preserve"> zeit die armen, </w:t>
      </w:r>
      <w:proofErr w:type="spellStart"/>
      <w:r>
        <w:t>einfeltigen</w:t>
      </w:r>
      <w:proofErr w:type="spellEnd"/>
      <w:r>
        <w:t xml:space="preserve">, und </w:t>
      </w:r>
      <w:proofErr w:type="spellStart"/>
      <w:r>
        <w:t>unverstendigen</w:t>
      </w:r>
      <w:proofErr w:type="spellEnd"/>
      <w:r>
        <w:t xml:space="preserve">, </w:t>
      </w:r>
      <w:proofErr w:type="spellStart"/>
      <w:r>
        <w:t>solten</w:t>
      </w:r>
      <w:proofErr w:type="spellEnd"/>
      <w:r>
        <w:t xml:space="preserve"> die nicht mittler weil mit ausdrücklicher </w:t>
      </w:r>
      <w:proofErr w:type="spellStart"/>
      <w:r>
        <w:t>bekentnis</w:t>
      </w:r>
      <w:proofErr w:type="spellEnd"/>
      <w:r>
        <w:t xml:space="preserve">, aller </w:t>
      </w:r>
      <w:proofErr w:type="spellStart"/>
      <w:r>
        <w:t>Artickel</w:t>
      </w:r>
      <w:proofErr w:type="spellEnd"/>
      <w:r>
        <w:t xml:space="preserve"> der waren Religion gründlich </w:t>
      </w:r>
      <w:proofErr w:type="spellStart"/>
      <w:r>
        <w:t>unterricht</w:t>
      </w:r>
      <w:proofErr w:type="spellEnd"/>
      <w:r>
        <w:t xml:space="preserve">, </w:t>
      </w:r>
      <w:proofErr w:type="spellStart"/>
      <w:r>
        <w:t>unnd</w:t>
      </w:r>
      <w:proofErr w:type="spellEnd"/>
      <w:r>
        <w:t xml:space="preserve"> mit </w:t>
      </w:r>
      <w:proofErr w:type="spellStart"/>
      <w:r>
        <w:t>wolgegrünter</w:t>
      </w:r>
      <w:proofErr w:type="spellEnd"/>
      <w:r>
        <w:t xml:space="preserve"> </w:t>
      </w:r>
      <w:proofErr w:type="spellStart"/>
      <w:r>
        <w:t>verlegung</w:t>
      </w:r>
      <w:proofErr w:type="spellEnd"/>
      <w:r>
        <w:t xml:space="preserve"> aller </w:t>
      </w:r>
      <w:proofErr w:type="spellStart"/>
      <w:r>
        <w:t>Irrthumb</w:t>
      </w:r>
      <w:proofErr w:type="spellEnd"/>
      <w:r>
        <w:t xml:space="preserve">, </w:t>
      </w:r>
      <w:proofErr w:type="spellStart"/>
      <w:r>
        <w:t>trewlich</w:t>
      </w:r>
      <w:proofErr w:type="spellEnd"/>
      <w:r>
        <w:t xml:space="preserve"> für falscher Lehre </w:t>
      </w:r>
      <w:proofErr w:type="spellStart"/>
      <w:r>
        <w:t>gewarnet</w:t>
      </w:r>
      <w:proofErr w:type="spellEnd"/>
      <w:r>
        <w:t xml:space="preserve"> werden? Oder ists unrecht (dieweil man öffentliche </w:t>
      </w:r>
      <w:proofErr w:type="spellStart"/>
      <w:r>
        <w:t>Irrthumb</w:t>
      </w:r>
      <w:proofErr w:type="spellEnd"/>
      <w:r>
        <w:t xml:space="preserve"> durch Predigen, Druck und </w:t>
      </w:r>
      <w:proofErr w:type="spellStart"/>
      <w:r>
        <w:t>Schrifften</w:t>
      </w:r>
      <w:proofErr w:type="spellEnd"/>
      <w:r>
        <w:t xml:space="preserve">, unter die Leut zu </w:t>
      </w:r>
      <w:proofErr w:type="spellStart"/>
      <w:r>
        <w:t>strewen</w:t>
      </w:r>
      <w:proofErr w:type="spellEnd"/>
      <w:r>
        <w:t xml:space="preserve">, gestattet) das man auch öffentliche </w:t>
      </w:r>
      <w:proofErr w:type="spellStart"/>
      <w:r>
        <w:t>verlegung</w:t>
      </w:r>
      <w:proofErr w:type="spellEnd"/>
      <w:r>
        <w:t xml:space="preserve"> derselben mündlich und </w:t>
      </w:r>
      <w:proofErr w:type="spellStart"/>
      <w:r>
        <w:t>schrifftlich</w:t>
      </w:r>
      <w:proofErr w:type="spellEnd"/>
      <w:r>
        <w:t xml:space="preserve"> dawider setze? Kan man durch die </w:t>
      </w:r>
      <w:proofErr w:type="spellStart"/>
      <w:r>
        <w:t>finger</w:t>
      </w:r>
      <w:proofErr w:type="spellEnd"/>
      <w:r>
        <w:t xml:space="preserve"> sehen, gestatten und zulassen, das </w:t>
      </w:r>
      <w:proofErr w:type="spellStart"/>
      <w:r>
        <w:t>surch</w:t>
      </w:r>
      <w:proofErr w:type="spellEnd"/>
      <w:r>
        <w:t xml:space="preserve"> </w:t>
      </w:r>
      <w:proofErr w:type="spellStart"/>
      <w:r>
        <w:t>irrthumb</w:t>
      </w:r>
      <w:proofErr w:type="spellEnd"/>
      <w:r>
        <w:t xml:space="preserve"> schaden in der Christenheit </w:t>
      </w:r>
      <w:proofErr w:type="spellStart"/>
      <w:r>
        <w:t>geschihet</w:t>
      </w:r>
      <w:proofErr w:type="spellEnd"/>
      <w:r>
        <w:t xml:space="preserve">, da man doch mit </w:t>
      </w:r>
      <w:proofErr w:type="spellStart"/>
      <w:r>
        <w:t>müglichem</w:t>
      </w:r>
      <w:proofErr w:type="spellEnd"/>
      <w:r>
        <w:t xml:space="preserve"> </w:t>
      </w:r>
      <w:proofErr w:type="spellStart"/>
      <w:r>
        <w:t>vleis</w:t>
      </w:r>
      <w:proofErr w:type="spellEnd"/>
      <w:r>
        <w:t xml:space="preserve"> wehren </w:t>
      </w:r>
      <w:proofErr w:type="spellStart"/>
      <w:r>
        <w:t>solte</w:t>
      </w:r>
      <w:proofErr w:type="spellEnd"/>
      <w:r>
        <w:t xml:space="preserve">. </w:t>
      </w:r>
      <w:proofErr w:type="spellStart"/>
      <w:r>
        <w:t>Warumb</w:t>
      </w:r>
      <w:proofErr w:type="spellEnd"/>
      <w:r>
        <w:t xml:space="preserve"> will man denn hie hindern und </w:t>
      </w:r>
      <w:proofErr w:type="spellStart"/>
      <w:r>
        <w:t>auffhalten</w:t>
      </w:r>
      <w:proofErr w:type="spellEnd"/>
      <w:r>
        <w:t xml:space="preserve">, das durch rechte Lehre schaden abgewendet und erstattet wird, dazu man doch </w:t>
      </w:r>
      <w:proofErr w:type="spellStart"/>
      <w:r>
        <w:t>billich</w:t>
      </w:r>
      <w:proofErr w:type="spellEnd"/>
      <w:r>
        <w:t xml:space="preserve"> all </w:t>
      </w:r>
      <w:proofErr w:type="spellStart"/>
      <w:r>
        <w:t>fürderung</w:t>
      </w:r>
      <w:proofErr w:type="spellEnd"/>
      <w:r>
        <w:t xml:space="preserve"> thun </w:t>
      </w:r>
      <w:proofErr w:type="spellStart"/>
      <w:r>
        <w:t>solte</w:t>
      </w:r>
      <w:proofErr w:type="spellEnd"/>
      <w:r>
        <w:t xml:space="preserve">? Oder soll der </w:t>
      </w:r>
      <w:proofErr w:type="spellStart"/>
      <w:r>
        <w:t>Teuffel</w:t>
      </w:r>
      <w:proofErr w:type="spellEnd"/>
      <w:r>
        <w:t xml:space="preserve"> mit seinen lügen allezeit macht und recht haben an tag zu kommen? Christus aber, und sein heiliger Geist, mit der </w:t>
      </w:r>
      <w:proofErr w:type="spellStart"/>
      <w:r>
        <w:t>warheit</w:t>
      </w:r>
      <w:proofErr w:type="spellEnd"/>
      <w:r>
        <w:t xml:space="preserve">, </w:t>
      </w:r>
      <w:proofErr w:type="spellStart"/>
      <w:r>
        <w:t>unnd</w:t>
      </w:r>
      <w:proofErr w:type="spellEnd"/>
      <w:r>
        <w:t xml:space="preserve"> dem </w:t>
      </w:r>
      <w:proofErr w:type="spellStart"/>
      <w:r>
        <w:t>Straffampt</w:t>
      </w:r>
      <w:proofErr w:type="spellEnd"/>
      <w:r>
        <w:t xml:space="preserve">, nicht ehe sich hören lassen, es sey denn den Menschen gelegen, einmal </w:t>
      </w:r>
      <w:proofErr w:type="spellStart"/>
      <w:r>
        <w:t>auff</w:t>
      </w:r>
      <w:proofErr w:type="spellEnd"/>
      <w:r>
        <w:t xml:space="preserve"> ein Concilium oder </w:t>
      </w:r>
      <w:proofErr w:type="spellStart"/>
      <w:r>
        <w:t>Synodum</w:t>
      </w:r>
      <w:proofErr w:type="spellEnd"/>
      <w:r>
        <w:t xml:space="preserve"> </w:t>
      </w:r>
      <w:proofErr w:type="spellStart"/>
      <w:r>
        <w:t>zusamen</w:t>
      </w:r>
      <w:proofErr w:type="spellEnd"/>
      <w:r>
        <w:t xml:space="preserve"> zu kommen. O </w:t>
      </w:r>
      <w:proofErr w:type="spellStart"/>
      <w:r>
        <w:t>ir</w:t>
      </w:r>
      <w:proofErr w:type="spellEnd"/>
      <w:r>
        <w:t xml:space="preserve"> Könige, lasset euch weisen, und lasset euch züchtigen ihr Richter </w:t>
      </w:r>
      <w:proofErr w:type="spellStart"/>
      <w:r>
        <w:t>auff</w:t>
      </w:r>
      <w:proofErr w:type="spellEnd"/>
      <w:r>
        <w:t xml:space="preserve"> Erden, dienet dem HErrn mit furcht, und </w:t>
      </w:r>
      <w:proofErr w:type="spellStart"/>
      <w:r>
        <w:t>frewet</w:t>
      </w:r>
      <w:proofErr w:type="spellEnd"/>
      <w:r>
        <w:t xml:space="preserve"> euch mit zittern, Küsset den Son, das er nicht zürne, und ihr </w:t>
      </w:r>
      <w:proofErr w:type="spellStart"/>
      <w:r>
        <w:t>umbkommet</w:t>
      </w:r>
      <w:proofErr w:type="spellEnd"/>
      <w:r>
        <w:t xml:space="preserve"> </w:t>
      </w:r>
      <w:proofErr w:type="spellStart"/>
      <w:r>
        <w:t>auff</w:t>
      </w:r>
      <w:proofErr w:type="spellEnd"/>
      <w:r>
        <w:t xml:space="preserve"> dem </w:t>
      </w:r>
      <w:proofErr w:type="spellStart"/>
      <w:r>
        <w:t>wege</w:t>
      </w:r>
      <w:proofErr w:type="spellEnd"/>
      <w:r>
        <w:t xml:space="preserve">, Denn sein </w:t>
      </w:r>
      <w:proofErr w:type="spellStart"/>
      <w:r>
        <w:t>zorn</w:t>
      </w:r>
      <w:proofErr w:type="spellEnd"/>
      <w:r>
        <w:t xml:space="preserve"> wird bald anbrennen, aber </w:t>
      </w:r>
      <w:proofErr w:type="spellStart"/>
      <w:r>
        <w:t>wol</w:t>
      </w:r>
      <w:proofErr w:type="spellEnd"/>
      <w:r>
        <w:t xml:space="preserve"> allen die </w:t>
      </w:r>
      <w:proofErr w:type="spellStart"/>
      <w:r>
        <w:t>auff</w:t>
      </w:r>
      <w:proofErr w:type="spellEnd"/>
      <w:r>
        <w:t xml:space="preserve"> ihn </w:t>
      </w:r>
      <w:proofErr w:type="spellStart"/>
      <w:r>
        <w:t>trawen</w:t>
      </w:r>
      <w:proofErr w:type="spellEnd"/>
      <w:r>
        <w:t xml:space="preserve">, </w:t>
      </w:r>
      <w:proofErr w:type="spellStart"/>
      <w:r>
        <w:t>Psal</w:t>
      </w:r>
      <w:proofErr w:type="spellEnd"/>
      <w:r>
        <w:t xml:space="preserve">: 2. Seid ihr denn </w:t>
      </w:r>
      <w:proofErr w:type="spellStart"/>
      <w:r>
        <w:t>stumb</w:t>
      </w:r>
      <w:proofErr w:type="spellEnd"/>
      <w:r>
        <w:t xml:space="preserve">, das </w:t>
      </w:r>
      <w:proofErr w:type="spellStart"/>
      <w:r>
        <w:t>ir</w:t>
      </w:r>
      <w:proofErr w:type="spellEnd"/>
      <w:r>
        <w:t xml:space="preserve"> nicht reden </w:t>
      </w:r>
      <w:proofErr w:type="spellStart"/>
      <w:r>
        <w:t>wolt</w:t>
      </w:r>
      <w:proofErr w:type="spellEnd"/>
      <w:r>
        <w:t xml:space="preserve"> das recht ist, </w:t>
      </w:r>
      <w:proofErr w:type="spellStart"/>
      <w:r>
        <w:t>unnd</w:t>
      </w:r>
      <w:proofErr w:type="spellEnd"/>
      <w:r>
        <w:t xml:space="preserve"> richten was gleich ist, </w:t>
      </w:r>
      <w:proofErr w:type="spellStart"/>
      <w:r>
        <w:t>ir</w:t>
      </w:r>
      <w:proofErr w:type="spellEnd"/>
      <w:r>
        <w:t xml:space="preserve"> </w:t>
      </w:r>
      <w:proofErr w:type="spellStart"/>
      <w:r>
        <w:t>menschen</w:t>
      </w:r>
      <w:proofErr w:type="spellEnd"/>
      <w:r>
        <w:t xml:space="preserve"> Kinder? Psal: 58. Wie lange </w:t>
      </w:r>
      <w:proofErr w:type="spellStart"/>
      <w:r>
        <w:t>wolt</w:t>
      </w:r>
      <w:proofErr w:type="spellEnd"/>
      <w:r>
        <w:t xml:space="preserve"> ihr unrecht richten, und die Person der Gottlosen </w:t>
      </w:r>
      <w:proofErr w:type="spellStart"/>
      <w:r>
        <w:t>fürziehen</w:t>
      </w:r>
      <w:proofErr w:type="spellEnd"/>
      <w:r>
        <w:t xml:space="preserve">? 82. Psalm. </w:t>
      </w:r>
    </w:p>
    <w:p w14:paraId="075320D9" w14:textId="77777777" w:rsidR="008F11BA" w:rsidRDefault="008F11BA" w:rsidP="008F11BA">
      <w:pPr>
        <w:pStyle w:val="StandardWeb"/>
      </w:pPr>
      <w:proofErr w:type="spellStart"/>
      <w:r>
        <w:lastRenderedPageBreak/>
        <w:t>Letzlich</w:t>
      </w:r>
      <w:proofErr w:type="spellEnd"/>
      <w:r>
        <w:t xml:space="preserve"> müssen wir auch hören, solche </w:t>
      </w:r>
      <w:proofErr w:type="spellStart"/>
      <w:r>
        <w:t>bekendtnis</w:t>
      </w:r>
      <w:proofErr w:type="spellEnd"/>
      <w:r>
        <w:t xml:space="preserve"> stellen, habe das ansehen, als </w:t>
      </w:r>
      <w:proofErr w:type="spellStart"/>
      <w:r>
        <w:t>wolte</w:t>
      </w:r>
      <w:proofErr w:type="spellEnd"/>
      <w:r>
        <w:t xml:space="preserve"> man sich damit sonderlichen </w:t>
      </w:r>
      <w:proofErr w:type="spellStart"/>
      <w:r>
        <w:t>Stenden</w:t>
      </w:r>
      <w:proofErr w:type="spellEnd"/>
      <w:r>
        <w:t xml:space="preserve"> im Reiche </w:t>
      </w:r>
      <w:proofErr w:type="spellStart"/>
      <w:r>
        <w:t>anhengig</w:t>
      </w:r>
      <w:proofErr w:type="spellEnd"/>
      <w:r>
        <w:t xml:space="preserve"> machen, und zu </w:t>
      </w:r>
      <w:proofErr w:type="spellStart"/>
      <w:r>
        <w:t>parteien</w:t>
      </w:r>
      <w:proofErr w:type="spellEnd"/>
      <w:r>
        <w:t xml:space="preserve"> </w:t>
      </w:r>
      <w:proofErr w:type="spellStart"/>
      <w:r>
        <w:t>ursach</w:t>
      </w:r>
      <w:proofErr w:type="spellEnd"/>
      <w:r>
        <w:t xml:space="preserve"> geben. Darauf ist die Antwort, Das </w:t>
      </w:r>
      <w:proofErr w:type="spellStart"/>
      <w:r>
        <w:t>argwönige</w:t>
      </w:r>
      <w:proofErr w:type="spellEnd"/>
      <w:r>
        <w:t xml:space="preserve"> Leute, uns </w:t>
      </w:r>
      <w:proofErr w:type="spellStart"/>
      <w:r>
        <w:t>wol</w:t>
      </w:r>
      <w:proofErr w:type="spellEnd"/>
      <w:r>
        <w:t xml:space="preserve"> andere </w:t>
      </w:r>
      <w:proofErr w:type="spellStart"/>
      <w:r>
        <w:t>dige</w:t>
      </w:r>
      <w:proofErr w:type="spellEnd"/>
      <w:r>
        <w:t xml:space="preserve"> möchten ohne </w:t>
      </w:r>
      <w:proofErr w:type="spellStart"/>
      <w:r>
        <w:t>grund</w:t>
      </w:r>
      <w:proofErr w:type="spellEnd"/>
      <w:r>
        <w:t xml:space="preserve"> </w:t>
      </w:r>
      <w:proofErr w:type="spellStart"/>
      <w:r>
        <w:t>zudencken</w:t>
      </w:r>
      <w:proofErr w:type="spellEnd"/>
      <w:r>
        <w:t xml:space="preserve">, </w:t>
      </w:r>
      <w:proofErr w:type="spellStart"/>
      <w:r>
        <w:t>unnd</w:t>
      </w:r>
      <w:proofErr w:type="spellEnd"/>
      <w:r>
        <w:t xml:space="preserve"> </w:t>
      </w:r>
      <w:proofErr w:type="spellStart"/>
      <w:r>
        <w:t>aufflegen</w:t>
      </w:r>
      <w:proofErr w:type="spellEnd"/>
      <w:r>
        <w:t xml:space="preserve">, Aber wir trösten uns unsers </w:t>
      </w:r>
      <w:proofErr w:type="spellStart"/>
      <w:r>
        <w:t>gewissens</w:t>
      </w:r>
      <w:proofErr w:type="spellEnd"/>
      <w:r>
        <w:t xml:space="preserve">, und </w:t>
      </w:r>
      <w:proofErr w:type="spellStart"/>
      <w:r>
        <w:t>bawen</w:t>
      </w:r>
      <w:proofErr w:type="spellEnd"/>
      <w:r>
        <w:t xml:space="preserve"> nicht </w:t>
      </w:r>
      <w:proofErr w:type="spellStart"/>
      <w:r>
        <w:t>auff</w:t>
      </w:r>
      <w:proofErr w:type="spellEnd"/>
      <w:r>
        <w:t xml:space="preserve"> Menschen, Sollens auch nicht thun, Gott hat es </w:t>
      </w:r>
      <w:proofErr w:type="spellStart"/>
      <w:r>
        <w:t>verbotten</w:t>
      </w:r>
      <w:proofErr w:type="spellEnd"/>
      <w:r>
        <w:t xml:space="preserve">, Und wenn man sich auch </w:t>
      </w:r>
      <w:proofErr w:type="spellStart"/>
      <w:r>
        <w:t>mub</w:t>
      </w:r>
      <w:proofErr w:type="spellEnd"/>
      <w:r>
        <w:t xml:space="preserve"> zeitlicher Ehre, </w:t>
      </w:r>
      <w:proofErr w:type="spellStart"/>
      <w:r>
        <w:t>guts</w:t>
      </w:r>
      <w:proofErr w:type="spellEnd"/>
      <w:r>
        <w:t xml:space="preserve">, und </w:t>
      </w:r>
      <w:proofErr w:type="spellStart"/>
      <w:r>
        <w:t>wolfart</w:t>
      </w:r>
      <w:proofErr w:type="spellEnd"/>
      <w:r>
        <w:t xml:space="preserve"> willen, an Menschen </w:t>
      </w:r>
      <w:proofErr w:type="spellStart"/>
      <w:r>
        <w:t>hengen</w:t>
      </w:r>
      <w:proofErr w:type="spellEnd"/>
      <w:r>
        <w:t xml:space="preserve"> </w:t>
      </w:r>
      <w:proofErr w:type="spellStart"/>
      <w:r>
        <w:t>wolte</w:t>
      </w:r>
      <w:proofErr w:type="spellEnd"/>
      <w:r>
        <w:t xml:space="preserve">, so </w:t>
      </w:r>
      <w:proofErr w:type="spellStart"/>
      <w:r>
        <w:t>müste</w:t>
      </w:r>
      <w:proofErr w:type="spellEnd"/>
      <w:r>
        <w:t xml:space="preserve"> mans anders </w:t>
      </w:r>
      <w:proofErr w:type="spellStart"/>
      <w:r>
        <w:t>angreiffen</w:t>
      </w:r>
      <w:proofErr w:type="spellEnd"/>
      <w:r>
        <w:t xml:space="preserve">, und sich zu den hohen </w:t>
      </w:r>
      <w:proofErr w:type="spellStart"/>
      <w:r>
        <w:t>heuptern</w:t>
      </w:r>
      <w:proofErr w:type="spellEnd"/>
      <w:r>
        <w:t xml:space="preserve"> halten, derer nicht viel, die </w:t>
      </w:r>
      <w:proofErr w:type="spellStart"/>
      <w:r>
        <w:t>ware</w:t>
      </w:r>
      <w:proofErr w:type="spellEnd"/>
      <w:r>
        <w:t xml:space="preserve"> </w:t>
      </w:r>
      <w:proofErr w:type="spellStart"/>
      <w:r>
        <w:t>erkentnis</w:t>
      </w:r>
      <w:proofErr w:type="spellEnd"/>
      <w:r>
        <w:t xml:space="preserve"> Gottes haben. SO </w:t>
      </w:r>
      <w:proofErr w:type="spellStart"/>
      <w:r>
        <w:t>müste</w:t>
      </w:r>
      <w:proofErr w:type="spellEnd"/>
      <w:r>
        <w:t xml:space="preserve"> man solchen </w:t>
      </w:r>
      <w:proofErr w:type="spellStart"/>
      <w:r>
        <w:t>anhang</w:t>
      </w:r>
      <w:proofErr w:type="spellEnd"/>
      <w:r>
        <w:t xml:space="preserve"> zumachen, sich nicht mit der </w:t>
      </w:r>
      <w:proofErr w:type="spellStart"/>
      <w:r>
        <w:t>bekentnis</w:t>
      </w:r>
      <w:proofErr w:type="spellEnd"/>
      <w:r>
        <w:t xml:space="preserve"> der </w:t>
      </w:r>
      <w:proofErr w:type="spellStart"/>
      <w:r>
        <w:t>warheit</w:t>
      </w:r>
      <w:proofErr w:type="spellEnd"/>
      <w:r>
        <w:t xml:space="preserve"> unterstehen, denn damit verdienet man </w:t>
      </w:r>
      <w:proofErr w:type="spellStart"/>
      <w:r>
        <w:t>inn</w:t>
      </w:r>
      <w:proofErr w:type="spellEnd"/>
      <w:r>
        <w:t xml:space="preserve"> der Welt wenig </w:t>
      </w:r>
      <w:proofErr w:type="spellStart"/>
      <w:r>
        <w:t>danck</w:t>
      </w:r>
      <w:proofErr w:type="spellEnd"/>
      <w:r>
        <w:t xml:space="preserve">. Aber sonst mit Gottseligen und Christlichen </w:t>
      </w:r>
      <w:proofErr w:type="spellStart"/>
      <w:r>
        <w:t>stenden</w:t>
      </w:r>
      <w:proofErr w:type="spellEnd"/>
      <w:r>
        <w:t xml:space="preserve"> in der </w:t>
      </w:r>
      <w:proofErr w:type="spellStart"/>
      <w:r>
        <w:t>bekendtnis</w:t>
      </w:r>
      <w:proofErr w:type="spellEnd"/>
      <w:r>
        <w:t xml:space="preserve"> des Evangelii einhellig stimmen, und </w:t>
      </w:r>
      <w:proofErr w:type="spellStart"/>
      <w:r>
        <w:t>uberein</w:t>
      </w:r>
      <w:proofErr w:type="spellEnd"/>
      <w:r>
        <w:t xml:space="preserve"> treffen, ist nicht allein nicht </w:t>
      </w:r>
      <w:proofErr w:type="spellStart"/>
      <w:r>
        <w:t>sünde</w:t>
      </w:r>
      <w:proofErr w:type="spellEnd"/>
      <w:r>
        <w:t xml:space="preserve">, sondern Gotte ein </w:t>
      </w:r>
      <w:proofErr w:type="spellStart"/>
      <w:r>
        <w:t>wolgefelliger</w:t>
      </w:r>
      <w:proofErr w:type="spellEnd"/>
      <w:r>
        <w:t xml:space="preserve">, und seiner Kirchen ein nützlicher dienst. </w:t>
      </w:r>
    </w:p>
    <w:p w14:paraId="1B1FD2FE" w14:textId="77777777" w:rsidR="008F11BA" w:rsidRDefault="008F11BA" w:rsidP="008F11BA">
      <w:pPr>
        <w:pStyle w:val="berschrift4"/>
      </w:pPr>
      <w:r>
        <w:t>III.</w:t>
      </w:r>
    </w:p>
    <w:p w14:paraId="2EEE098E" w14:textId="77777777" w:rsidR="008F11BA" w:rsidRDefault="008F11BA" w:rsidP="008F11BA">
      <w:pPr>
        <w:pStyle w:val="StandardWeb"/>
      </w:pPr>
      <w:proofErr w:type="spellStart"/>
      <w:r>
        <w:t>DIe</w:t>
      </w:r>
      <w:proofErr w:type="spellEnd"/>
      <w:r>
        <w:t xml:space="preserve"> dritte Ursache, dadurch wir sollen </w:t>
      </w:r>
      <w:proofErr w:type="spellStart"/>
      <w:r>
        <w:t>gereitzet</w:t>
      </w:r>
      <w:proofErr w:type="spellEnd"/>
      <w:r>
        <w:t xml:space="preserve">, und beweget werden, unser </w:t>
      </w:r>
      <w:proofErr w:type="spellStart"/>
      <w:r>
        <w:t>bekendtnis</w:t>
      </w:r>
      <w:proofErr w:type="spellEnd"/>
      <w:r>
        <w:t xml:space="preserve"> allezeit </w:t>
      </w:r>
      <w:proofErr w:type="spellStart"/>
      <w:r>
        <w:t>Mündtlicht</w:t>
      </w:r>
      <w:proofErr w:type="spellEnd"/>
      <w:r>
        <w:t xml:space="preserve"> </w:t>
      </w:r>
      <w:proofErr w:type="spellStart"/>
      <w:r>
        <w:t>unnd</w:t>
      </w:r>
      <w:proofErr w:type="spellEnd"/>
      <w:r>
        <w:t xml:space="preserve"> </w:t>
      </w:r>
      <w:proofErr w:type="spellStart"/>
      <w:r>
        <w:t>Schrifftlich</w:t>
      </w:r>
      <w:proofErr w:type="spellEnd"/>
      <w:r>
        <w:t xml:space="preserve"> zu thun, </w:t>
      </w:r>
      <w:proofErr w:type="spellStart"/>
      <w:r>
        <w:t>Unnd</w:t>
      </w:r>
      <w:proofErr w:type="spellEnd"/>
      <w:r>
        <w:t xml:space="preserve"> dagegen </w:t>
      </w:r>
      <w:proofErr w:type="spellStart"/>
      <w:r>
        <w:t>Irrthumb</w:t>
      </w:r>
      <w:proofErr w:type="spellEnd"/>
      <w:r>
        <w:t xml:space="preserve"> und falsche Lehre </w:t>
      </w:r>
      <w:proofErr w:type="spellStart"/>
      <w:r>
        <w:t>zuverlegen</w:t>
      </w:r>
      <w:proofErr w:type="spellEnd"/>
      <w:r>
        <w:t xml:space="preserve">, ist die hohe, grosse, und unvermeidliche noth. Erstlich die unsere, </w:t>
      </w:r>
      <w:proofErr w:type="spellStart"/>
      <w:r>
        <w:t>unnd</w:t>
      </w:r>
      <w:proofErr w:type="spellEnd"/>
      <w:r>
        <w:t xml:space="preserve"> der unsren, Darnach andere Leute. </w:t>
      </w:r>
    </w:p>
    <w:p w14:paraId="7CF157A9" w14:textId="77777777" w:rsidR="008F11BA" w:rsidRDefault="008F11BA" w:rsidP="008F11BA">
      <w:pPr>
        <w:pStyle w:val="StandardWeb"/>
      </w:pPr>
      <w:r>
        <w:t xml:space="preserve">Erstlich, so viel unser Person antrifft, ist es noth, das wir durch </w:t>
      </w:r>
      <w:proofErr w:type="spellStart"/>
      <w:r>
        <w:t>vielfeltige</w:t>
      </w:r>
      <w:proofErr w:type="spellEnd"/>
      <w:r>
        <w:t xml:space="preserve"> </w:t>
      </w:r>
      <w:proofErr w:type="spellStart"/>
      <w:r>
        <w:t>widerholung</w:t>
      </w:r>
      <w:proofErr w:type="spellEnd"/>
      <w:r>
        <w:t xml:space="preserve">, und </w:t>
      </w:r>
      <w:proofErr w:type="spellStart"/>
      <w:r>
        <w:t>verklerung</w:t>
      </w:r>
      <w:proofErr w:type="spellEnd"/>
      <w:r>
        <w:t xml:space="preserve"> unsers Glaubens </w:t>
      </w:r>
      <w:proofErr w:type="spellStart"/>
      <w:r>
        <w:t>bekendtnis</w:t>
      </w:r>
      <w:proofErr w:type="spellEnd"/>
      <w:r>
        <w:t xml:space="preserve">, und durch </w:t>
      </w:r>
      <w:proofErr w:type="spellStart"/>
      <w:r>
        <w:t>vleissige</w:t>
      </w:r>
      <w:proofErr w:type="spellEnd"/>
      <w:r>
        <w:t xml:space="preserve"> </w:t>
      </w:r>
      <w:proofErr w:type="spellStart"/>
      <w:r>
        <w:t>bewegung</w:t>
      </w:r>
      <w:proofErr w:type="spellEnd"/>
      <w:r>
        <w:t xml:space="preserve"> und </w:t>
      </w:r>
      <w:proofErr w:type="spellStart"/>
      <w:r>
        <w:t>widerlegung</w:t>
      </w:r>
      <w:proofErr w:type="spellEnd"/>
      <w:r>
        <w:t xml:space="preserve">, </w:t>
      </w:r>
      <w:proofErr w:type="spellStart"/>
      <w:r>
        <w:t>allerley</w:t>
      </w:r>
      <w:proofErr w:type="spellEnd"/>
      <w:r>
        <w:t xml:space="preserve"> falscher lehre, </w:t>
      </w:r>
      <w:proofErr w:type="spellStart"/>
      <w:r>
        <w:t>dester</w:t>
      </w:r>
      <w:proofErr w:type="spellEnd"/>
      <w:r>
        <w:t xml:space="preserve"> geübter werden, in der </w:t>
      </w:r>
      <w:proofErr w:type="spellStart"/>
      <w:r>
        <w:t>heyligen</w:t>
      </w:r>
      <w:proofErr w:type="spellEnd"/>
      <w:r>
        <w:t xml:space="preserve"> </w:t>
      </w:r>
      <w:proofErr w:type="spellStart"/>
      <w:r>
        <w:t>Schrifft</w:t>
      </w:r>
      <w:proofErr w:type="spellEnd"/>
      <w:r>
        <w:t xml:space="preserve">, uns dieselbige fein gemein machen, </w:t>
      </w:r>
      <w:proofErr w:type="spellStart"/>
      <w:r>
        <w:t>Schrifft</w:t>
      </w:r>
      <w:proofErr w:type="spellEnd"/>
      <w:r>
        <w:t xml:space="preserve"> gegen Schrift halten, den rechten verstand derselben </w:t>
      </w:r>
      <w:proofErr w:type="spellStart"/>
      <w:r>
        <w:t>dester</w:t>
      </w:r>
      <w:proofErr w:type="spellEnd"/>
      <w:r>
        <w:t xml:space="preserve"> besser fassen, </w:t>
      </w:r>
      <w:proofErr w:type="spellStart"/>
      <w:r>
        <w:t>unnd</w:t>
      </w:r>
      <w:proofErr w:type="spellEnd"/>
      <w:r>
        <w:t xml:space="preserve"> also sie unsern befohlen </w:t>
      </w:r>
      <w:proofErr w:type="spellStart"/>
      <w:r>
        <w:t>Schefflein</w:t>
      </w:r>
      <w:proofErr w:type="spellEnd"/>
      <w:r>
        <w:t xml:space="preserve"> mit mehr </w:t>
      </w:r>
      <w:proofErr w:type="spellStart"/>
      <w:r>
        <w:t>frucht</w:t>
      </w:r>
      <w:proofErr w:type="spellEnd"/>
      <w:r>
        <w:t xml:space="preserve"> für zutragen, </w:t>
      </w:r>
      <w:proofErr w:type="spellStart"/>
      <w:r>
        <w:t>mechtig</w:t>
      </w:r>
      <w:proofErr w:type="spellEnd"/>
      <w:r>
        <w:t xml:space="preserve"> werden, dazu denn die </w:t>
      </w:r>
      <w:proofErr w:type="spellStart"/>
      <w:r>
        <w:t>jenigen</w:t>
      </w:r>
      <w:proofErr w:type="spellEnd"/>
      <w:r>
        <w:t xml:space="preserve">, so </w:t>
      </w:r>
      <w:proofErr w:type="spellStart"/>
      <w:r>
        <w:t>gnugsamen</w:t>
      </w:r>
      <w:proofErr w:type="spellEnd"/>
      <w:r>
        <w:t xml:space="preserve"> </w:t>
      </w:r>
      <w:proofErr w:type="spellStart"/>
      <w:r>
        <w:t>grundt</w:t>
      </w:r>
      <w:proofErr w:type="spellEnd"/>
      <w:r>
        <w:t xml:space="preserve">, der </w:t>
      </w:r>
      <w:proofErr w:type="spellStart"/>
      <w:r>
        <w:t>Artickel</w:t>
      </w:r>
      <w:proofErr w:type="spellEnd"/>
      <w:r>
        <w:t xml:space="preserve"> ihrer Religion nicht suchen, noch wie den </w:t>
      </w:r>
      <w:proofErr w:type="spellStart"/>
      <w:r>
        <w:t>Irrthumen</w:t>
      </w:r>
      <w:proofErr w:type="spellEnd"/>
      <w:r>
        <w:t xml:space="preserve"> aus gutem </w:t>
      </w:r>
      <w:proofErr w:type="spellStart"/>
      <w:r>
        <w:t>grundt</w:t>
      </w:r>
      <w:proofErr w:type="spellEnd"/>
      <w:r>
        <w:t xml:space="preserve"> der </w:t>
      </w:r>
      <w:proofErr w:type="spellStart"/>
      <w:r>
        <w:t>Schrifft</w:t>
      </w:r>
      <w:proofErr w:type="spellEnd"/>
      <w:r>
        <w:t xml:space="preserve"> </w:t>
      </w:r>
      <w:proofErr w:type="spellStart"/>
      <w:r>
        <w:t>su</w:t>
      </w:r>
      <w:proofErr w:type="spellEnd"/>
      <w:r>
        <w:t xml:space="preserve"> begegnen sey, nicht forschen, auch nicht kommen mögen. Daher es auch </w:t>
      </w:r>
      <w:proofErr w:type="spellStart"/>
      <w:r>
        <w:t>kömpt</w:t>
      </w:r>
      <w:proofErr w:type="spellEnd"/>
      <w:r>
        <w:t xml:space="preserve">, das, ob </w:t>
      </w:r>
      <w:proofErr w:type="spellStart"/>
      <w:r>
        <w:t>wol</w:t>
      </w:r>
      <w:proofErr w:type="spellEnd"/>
      <w:r>
        <w:t xml:space="preserve"> die </w:t>
      </w:r>
      <w:proofErr w:type="spellStart"/>
      <w:r>
        <w:t>Ketzereyen</w:t>
      </w:r>
      <w:proofErr w:type="spellEnd"/>
      <w:r>
        <w:t xml:space="preserve"> nicht wenig schaden thun, sie dennoch auch dagegen bey den Gottseligen </w:t>
      </w:r>
      <w:proofErr w:type="spellStart"/>
      <w:r>
        <w:t>treflichen</w:t>
      </w:r>
      <w:proofErr w:type="spellEnd"/>
      <w:r>
        <w:t xml:space="preserve"> nutz verursachen, und gute Theologen machen, denn den </w:t>
      </w:r>
      <w:proofErr w:type="spellStart"/>
      <w:r>
        <w:t>Gleubigen</w:t>
      </w:r>
      <w:proofErr w:type="spellEnd"/>
      <w:r>
        <w:t xml:space="preserve"> müssen alle dinge zum besten dienen. Darnach ist unser und unserer </w:t>
      </w:r>
      <w:proofErr w:type="spellStart"/>
      <w:r>
        <w:t>zuhörer</w:t>
      </w:r>
      <w:proofErr w:type="spellEnd"/>
      <w:r>
        <w:t xml:space="preserve"> nutz, das wir beide durch die </w:t>
      </w:r>
      <w:proofErr w:type="spellStart"/>
      <w:r>
        <w:t>bekentnis</w:t>
      </w:r>
      <w:proofErr w:type="spellEnd"/>
      <w:r>
        <w:t xml:space="preserve">, und </w:t>
      </w:r>
      <w:proofErr w:type="spellStart"/>
      <w:r>
        <w:t>verlegung</w:t>
      </w:r>
      <w:proofErr w:type="spellEnd"/>
      <w:r>
        <w:t xml:space="preserve"> </w:t>
      </w:r>
      <w:proofErr w:type="spellStart"/>
      <w:r>
        <w:t>gesterckt</w:t>
      </w:r>
      <w:proofErr w:type="spellEnd"/>
      <w:r>
        <w:t xml:space="preserve"> werden, durch eines, im Glauben darinnen zu </w:t>
      </w:r>
      <w:proofErr w:type="spellStart"/>
      <w:r>
        <w:t>wachssen</w:t>
      </w:r>
      <w:proofErr w:type="spellEnd"/>
      <w:r>
        <w:t xml:space="preserve">, </w:t>
      </w:r>
      <w:proofErr w:type="spellStart"/>
      <w:r>
        <w:t>unnd</w:t>
      </w:r>
      <w:proofErr w:type="spellEnd"/>
      <w:r>
        <w:t xml:space="preserve"> bestendig zu bleiben, Durch das ander, in Gottes furcht, und für </w:t>
      </w:r>
      <w:proofErr w:type="spellStart"/>
      <w:r>
        <w:t>sicherheit</w:t>
      </w:r>
      <w:proofErr w:type="spellEnd"/>
      <w:r>
        <w:t xml:space="preserve">, und menschlicher </w:t>
      </w:r>
      <w:proofErr w:type="spellStart"/>
      <w:r>
        <w:t>weisheit</w:t>
      </w:r>
      <w:proofErr w:type="spellEnd"/>
      <w:r>
        <w:t xml:space="preserve"> zu hüten, und Gott </w:t>
      </w:r>
      <w:proofErr w:type="spellStart"/>
      <w:r>
        <w:t>umb</w:t>
      </w:r>
      <w:proofErr w:type="spellEnd"/>
      <w:r>
        <w:t xml:space="preserve"> </w:t>
      </w:r>
      <w:proofErr w:type="spellStart"/>
      <w:r>
        <w:t>beystand</w:t>
      </w:r>
      <w:proofErr w:type="spellEnd"/>
      <w:r>
        <w:t xml:space="preserve"> seines heiligen Geistes </w:t>
      </w:r>
      <w:proofErr w:type="spellStart"/>
      <w:r>
        <w:t>vleissig</w:t>
      </w:r>
      <w:proofErr w:type="spellEnd"/>
      <w:r>
        <w:t xml:space="preserve"> </w:t>
      </w:r>
      <w:proofErr w:type="spellStart"/>
      <w:r>
        <w:t>anruffen</w:t>
      </w:r>
      <w:proofErr w:type="spellEnd"/>
      <w:r>
        <w:t xml:space="preserve">. </w:t>
      </w:r>
    </w:p>
    <w:p w14:paraId="51BCEEBF" w14:textId="77777777" w:rsidR="008F11BA" w:rsidRDefault="008F11BA" w:rsidP="008F11BA">
      <w:pPr>
        <w:pStyle w:val="StandardWeb"/>
      </w:pPr>
      <w:proofErr w:type="spellStart"/>
      <w:r>
        <w:t>Letzlich</w:t>
      </w:r>
      <w:proofErr w:type="spellEnd"/>
      <w:r>
        <w:t xml:space="preserve"> werden auch wir, und die unsern, durch solche mittel, zum </w:t>
      </w:r>
      <w:proofErr w:type="spellStart"/>
      <w:r>
        <w:t>öffternmal</w:t>
      </w:r>
      <w:proofErr w:type="spellEnd"/>
      <w:r>
        <w:t xml:space="preserve"> </w:t>
      </w:r>
      <w:proofErr w:type="spellStart"/>
      <w:r>
        <w:t>gewarnet</w:t>
      </w:r>
      <w:proofErr w:type="spellEnd"/>
      <w:r>
        <w:t xml:space="preserve">, für </w:t>
      </w:r>
      <w:proofErr w:type="spellStart"/>
      <w:r>
        <w:t>Ketzerey</w:t>
      </w:r>
      <w:proofErr w:type="spellEnd"/>
      <w:r>
        <w:t xml:space="preserve"> und falscher Lehre und </w:t>
      </w:r>
      <w:proofErr w:type="spellStart"/>
      <w:r>
        <w:t>Irrthumb</w:t>
      </w:r>
      <w:proofErr w:type="spellEnd"/>
      <w:r>
        <w:t xml:space="preserve"> uns zu hüten, darein sonst mancher </w:t>
      </w:r>
      <w:proofErr w:type="spellStart"/>
      <w:r>
        <w:t>unversehener</w:t>
      </w:r>
      <w:proofErr w:type="spellEnd"/>
      <w:r>
        <w:t xml:space="preserve"> </w:t>
      </w:r>
      <w:proofErr w:type="spellStart"/>
      <w:r>
        <w:t>sache</w:t>
      </w:r>
      <w:proofErr w:type="spellEnd"/>
      <w:r>
        <w:t xml:space="preserve"> </w:t>
      </w:r>
      <w:proofErr w:type="spellStart"/>
      <w:r>
        <w:t>gefüret</w:t>
      </w:r>
      <w:proofErr w:type="spellEnd"/>
      <w:r>
        <w:t xml:space="preserve"> würde, wo er durch </w:t>
      </w:r>
      <w:proofErr w:type="spellStart"/>
      <w:r>
        <w:t>verdamnung</w:t>
      </w:r>
      <w:proofErr w:type="spellEnd"/>
      <w:r>
        <w:t xml:space="preserve"> der Secten nicht </w:t>
      </w:r>
      <w:proofErr w:type="spellStart"/>
      <w:r>
        <w:t>gewarnet</w:t>
      </w:r>
      <w:proofErr w:type="spellEnd"/>
      <w:r>
        <w:t xml:space="preserve"> würde. </w:t>
      </w:r>
      <w:proofErr w:type="spellStart"/>
      <w:r>
        <w:t>Unnd</w:t>
      </w:r>
      <w:proofErr w:type="spellEnd"/>
      <w:r>
        <w:t xml:space="preserve"> daher sind wir auch für Gott, und von </w:t>
      </w:r>
      <w:proofErr w:type="spellStart"/>
      <w:r>
        <w:t>Ampts</w:t>
      </w:r>
      <w:proofErr w:type="spellEnd"/>
      <w:r>
        <w:t xml:space="preserve"> wegen </w:t>
      </w:r>
      <w:proofErr w:type="spellStart"/>
      <w:r>
        <w:t>schüldig</w:t>
      </w:r>
      <w:proofErr w:type="spellEnd"/>
      <w:r>
        <w:t xml:space="preserve">, unsere Kirchen und Zuhörer ausdrücklich für den Secten, und eingerissen </w:t>
      </w:r>
      <w:proofErr w:type="spellStart"/>
      <w:r>
        <w:t>irrthumen</w:t>
      </w:r>
      <w:proofErr w:type="spellEnd"/>
      <w:r>
        <w:t xml:space="preserve"> zu warnen. </w:t>
      </w:r>
    </w:p>
    <w:p w14:paraId="581FF512" w14:textId="77777777" w:rsidR="008F11BA" w:rsidRDefault="008F11BA" w:rsidP="008F11BA">
      <w:pPr>
        <w:pStyle w:val="StandardWeb"/>
      </w:pPr>
      <w:r>
        <w:t xml:space="preserve">Hie wird nu abermal Einrede gethan. Als das es unnötig sey, die Leute dieser Landart für solchen Secten und </w:t>
      </w:r>
      <w:proofErr w:type="spellStart"/>
      <w:r>
        <w:t>irrthumb</w:t>
      </w:r>
      <w:proofErr w:type="spellEnd"/>
      <w:r>
        <w:t xml:space="preserve"> zu warnen, Dieweil doch noch unser </w:t>
      </w:r>
      <w:proofErr w:type="spellStart"/>
      <w:r>
        <w:t>kirchen</w:t>
      </w:r>
      <w:proofErr w:type="spellEnd"/>
      <w:r>
        <w:t xml:space="preserve"> rein sind, </w:t>
      </w:r>
      <w:proofErr w:type="spellStart"/>
      <w:r>
        <w:t>unnd</w:t>
      </w:r>
      <w:proofErr w:type="spellEnd"/>
      <w:r>
        <w:t xml:space="preserve"> sich </w:t>
      </w:r>
      <w:proofErr w:type="spellStart"/>
      <w:r>
        <w:t>niemandt</w:t>
      </w:r>
      <w:proofErr w:type="spellEnd"/>
      <w:r>
        <w:t xml:space="preserve"> solcher Secten bisher </w:t>
      </w:r>
      <w:proofErr w:type="spellStart"/>
      <w:r>
        <w:t>anhengig</w:t>
      </w:r>
      <w:proofErr w:type="spellEnd"/>
      <w:r>
        <w:t xml:space="preserve"> </w:t>
      </w:r>
      <w:proofErr w:type="spellStart"/>
      <w:r>
        <w:t>gemachet</w:t>
      </w:r>
      <w:proofErr w:type="spellEnd"/>
      <w:r>
        <w:t xml:space="preserve">, </w:t>
      </w:r>
      <w:proofErr w:type="spellStart"/>
      <w:r>
        <w:t>Darumb</w:t>
      </w:r>
      <w:proofErr w:type="spellEnd"/>
      <w:r>
        <w:t xml:space="preserve"> man mit </w:t>
      </w:r>
      <w:proofErr w:type="spellStart"/>
      <w:r>
        <w:t>verlegunge</w:t>
      </w:r>
      <w:proofErr w:type="spellEnd"/>
      <w:r>
        <w:t xml:space="preserve"> derselben, </w:t>
      </w:r>
      <w:proofErr w:type="spellStart"/>
      <w:r>
        <w:t>billicher</w:t>
      </w:r>
      <w:proofErr w:type="spellEnd"/>
      <w:r>
        <w:t xml:space="preserve"> innen halten </w:t>
      </w:r>
      <w:proofErr w:type="spellStart"/>
      <w:r>
        <w:t>solte</w:t>
      </w:r>
      <w:proofErr w:type="spellEnd"/>
      <w:r>
        <w:t xml:space="preserve"> bis das sich derer eine oder etliche (da doch Gott </w:t>
      </w:r>
      <w:proofErr w:type="spellStart"/>
      <w:r>
        <w:t>gnediglich</w:t>
      </w:r>
      <w:proofErr w:type="spellEnd"/>
      <w:r>
        <w:t xml:space="preserve"> für sein </w:t>
      </w:r>
      <w:proofErr w:type="spellStart"/>
      <w:r>
        <w:t>wolte</w:t>
      </w:r>
      <w:proofErr w:type="spellEnd"/>
      <w:r>
        <w:t xml:space="preserve">) würde regen, als denn </w:t>
      </w:r>
      <w:proofErr w:type="spellStart"/>
      <w:r>
        <w:t>were</w:t>
      </w:r>
      <w:proofErr w:type="spellEnd"/>
      <w:r>
        <w:t xml:space="preserve"> es zeit, mit </w:t>
      </w:r>
      <w:proofErr w:type="spellStart"/>
      <w:r>
        <w:t>stadlicher</w:t>
      </w:r>
      <w:proofErr w:type="spellEnd"/>
      <w:r>
        <w:t xml:space="preserve"> </w:t>
      </w:r>
      <w:proofErr w:type="spellStart"/>
      <w:r>
        <w:t>widerlegung</w:t>
      </w:r>
      <w:proofErr w:type="spellEnd"/>
      <w:r>
        <w:t xml:space="preserve"> denselben enthalt zu thun. </w:t>
      </w:r>
      <w:proofErr w:type="spellStart"/>
      <w:r>
        <w:t>Darauff</w:t>
      </w:r>
      <w:proofErr w:type="spellEnd"/>
      <w:r>
        <w:t xml:space="preserve"> </w:t>
      </w:r>
      <w:proofErr w:type="spellStart"/>
      <w:r>
        <w:t>antwort</w:t>
      </w:r>
      <w:proofErr w:type="spellEnd"/>
      <w:r>
        <w:t xml:space="preserve"> ich, Das unsere Kirchen, reine lehre und rechten Gottesdienst haben, das sollen wir unserm HERRN Gott von </w:t>
      </w:r>
      <w:proofErr w:type="spellStart"/>
      <w:r>
        <w:t>hertzen</w:t>
      </w:r>
      <w:proofErr w:type="spellEnd"/>
      <w:r>
        <w:t xml:space="preserve"> </w:t>
      </w:r>
      <w:proofErr w:type="spellStart"/>
      <w:r>
        <w:t>dancken</w:t>
      </w:r>
      <w:proofErr w:type="spellEnd"/>
      <w:r>
        <w:t xml:space="preserve">, und ist auch </w:t>
      </w:r>
      <w:proofErr w:type="spellStart"/>
      <w:r>
        <w:t>warlich</w:t>
      </w:r>
      <w:proofErr w:type="spellEnd"/>
      <w:r>
        <w:t xml:space="preserve"> </w:t>
      </w:r>
      <w:proofErr w:type="spellStart"/>
      <w:r>
        <w:t>danckens</w:t>
      </w:r>
      <w:proofErr w:type="spellEnd"/>
      <w:r>
        <w:t xml:space="preserve"> </w:t>
      </w:r>
      <w:proofErr w:type="spellStart"/>
      <w:r>
        <w:t>werd</w:t>
      </w:r>
      <w:proofErr w:type="spellEnd"/>
      <w:r>
        <w:t xml:space="preserve">, sollen ihn auch </w:t>
      </w:r>
      <w:proofErr w:type="spellStart"/>
      <w:r>
        <w:t>demütiglich</w:t>
      </w:r>
      <w:proofErr w:type="spellEnd"/>
      <w:r>
        <w:t xml:space="preserve"> </w:t>
      </w:r>
      <w:proofErr w:type="spellStart"/>
      <w:r>
        <w:t>anruffen</w:t>
      </w:r>
      <w:proofErr w:type="spellEnd"/>
      <w:r>
        <w:t xml:space="preserve">, sie bey solcher reiner </w:t>
      </w:r>
      <w:proofErr w:type="spellStart"/>
      <w:r>
        <w:t>lere</w:t>
      </w:r>
      <w:proofErr w:type="spellEnd"/>
      <w:r>
        <w:t xml:space="preserve"> und </w:t>
      </w:r>
      <w:proofErr w:type="spellStart"/>
      <w:r>
        <w:t>bekentnis</w:t>
      </w:r>
      <w:proofErr w:type="spellEnd"/>
      <w:r>
        <w:t xml:space="preserve"> zu erhalten, und wie er bisher gethan, sie für </w:t>
      </w:r>
      <w:proofErr w:type="spellStart"/>
      <w:r>
        <w:t>allerley</w:t>
      </w:r>
      <w:proofErr w:type="spellEnd"/>
      <w:r>
        <w:t xml:space="preserve"> </w:t>
      </w:r>
      <w:proofErr w:type="spellStart"/>
      <w:r>
        <w:t>irrthumb</w:t>
      </w:r>
      <w:proofErr w:type="spellEnd"/>
      <w:r>
        <w:t xml:space="preserve"> </w:t>
      </w:r>
      <w:proofErr w:type="spellStart"/>
      <w:r>
        <w:t>gnediglich</w:t>
      </w:r>
      <w:proofErr w:type="spellEnd"/>
      <w:r>
        <w:t xml:space="preserve"> zu behüten. Wir werden uns aber (achte ich) auch noch </w:t>
      </w:r>
      <w:proofErr w:type="spellStart"/>
      <w:r>
        <w:t>wol</w:t>
      </w:r>
      <w:proofErr w:type="spellEnd"/>
      <w:r>
        <w:t xml:space="preserve"> (wenn wir selbst wöllen) zu erinnern wissen, was </w:t>
      </w:r>
      <w:r>
        <w:lastRenderedPageBreak/>
        <w:t xml:space="preserve">Satan sich wider unsere Kirchen an etlichen </w:t>
      </w:r>
      <w:proofErr w:type="spellStart"/>
      <w:r>
        <w:t>örten</w:t>
      </w:r>
      <w:proofErr w:type="spellEnd"/>
      <w:r>
        <w:t xml:space="preserve"> durch die </w:t>
      </w:r>
      <w:proofErr w:type="spellStart"/>
      <w:r>
        <w:t>Antinomer</w:t>
      </w:r>
      <w:proofErr w:type="spellEnd"/>
      <w:r>
        <w:t xml:space="preserve">, </w:t>
      </w:r>
      <w:proofErr w:type="spellStart"/>
      <w:r>
        <w:t>Sacramentverachter</w:t>
      </w:r>
      <w:proofErr w:type="spellEnd"/>
      <w:r>
        <w:t xml:space="preserve">, Interim, Adiaphora </w:t>
      </w:r>
      <w:proofErr w:type="spellStart"/>
      <w:r>
        <w:t>unnd</w:t>
      </w:r>
      <w:proofErr w:type="spellEnd"/>
      <w:r>
        <w:t xml:space="preserve"> </w:t>
      </w:r>
      <w:proofErr w:type="spellStart"/>
      <w:r>
        <w:t>newen</w:t>
      </w:r>
      <w:proofErr w:type="spellEnd"/>
      <w:r>
        <w:t xml:space="preserve"> </w:t>
      </w:r>
      <w:proofErr w:type="spellStart"/>
      <w:r>
        <w:t>Wercklerer</w:t>
      </w:r>
      <w:proofErr w:type="spellEnd"/>
      <w:r>
        <w:t xml:space="preserve">, unterstanden, wie </w:t>
      </w:r>
      <w:proofErr w:type="spellStart"/>
      <w:r>
        <w:t>vleissiger</w:t>
      </w:r>
      <w:proofErr w:type="spellEnd"/>
      <w:r>
        <w:t xml:space="preserve"> gearbeitet, wie </w:t>
      </w:r>
      <w:proofErr w:type="spellStart"/>
      <w:r>
        <w:t>sawer</w:t>
      </w:r>
      <w:proofErr w:type="spellEnd"/>
      <w:r>
        <w:t xml:space="preserve"> er es ihm hat werden lassen, </w:t>
      </w:r>
      <w:proofErr w:type="spellStart"/>
      <w:r>
        <w:t>Unnd</w:t>
      </w:r>
      <w:proofErr w:type="spellEnd"/>
      <w:r>
        <w:t xml:space="preserve"> ob </w:t>
      </w:r>
      <w:proofErr w:type="spellStart"/>
      <w:r>
        <w:t>wol</w:t>
      </w:r>
      <w:proofErr w:type="spellEnd"/>
      <w:r>
        <w:t xml:space="preserve"> Gott die Gnade geben, das er nicht hat </w:t>
      </w:r>
      <w:proofErr w:type="spellStart"/>
      <w:r>
        <w:t>ausgericht</w:t>
      </w:r>
      <w:proofErr w:type="spellEnd"/>
      <w:r>
        <w:t xml:space="preserve">, was er </w:t>
      </w:r>
      <w:proofErr w:type="spellStart"/>
      <w:r>
        <w:t>gewolt</w:t>
      </w:r>
      <w:proofErr w:type="spellEnd"/>
      <w:r>
        <w:t xml:space="preserve">, So wird doch sein </w:t>
      </w:r>
      <w:proofErr w:type="spellStart"/>
      <w:r>
        <w:t>ausgestreweter</w:t>
      </w:r>
      <w:proofErr w:type="spellEnd"/>
      <w:r>
        <w:t xml:space="preserve"> Same, </w:t>
      </w:r>
      <w:proofErr w:type="spellStart"/>
      <w:r>
        <w:t>auff</w:t>
      </w:r>
      <w:proofErr w:type="spellEnd"/>
      <w:r>
        <w:t xml:space="preserve"> so mancherley weise, nicht aller dinge, </w:t>
      </w:r>
      <w:proofErr w:type="spellStart"/>
      <w:r>
        <w:t>gantz</w:t>
      </w:r>
      <w:proofErr w:type="spellEnd"/>
      <w:r>
        <w:t xml:space="preserve"> mit einander bey seit gefallen sein, Es wird </w:t>
      </w:r>
      <w:proofErr w:type="spellStart"/>
      <w:r>
        <w:t>jha</w:t>
      </w:r>
      <w:proofErr w:type="spellEnd"/>
      <w:r>
        <w:t xml:space="preserve"> etliche </w:t>
      </w:r>
      <w:proofErr w:type="spellStart"/>
      <w:r>
        <w:t>Hertzen</w:t>
      </w:r>
      <w:proofErr w:type="spellEnd"/>
      <w:r>
        <w:t xml:space="preserve"> troffen haben, ob sie es gleich nicht öffentlich bekennen </w:t>
      </w:r>
      <w:proofErr w:type="spellStart"/>
      <w:r>
        <w:t>dürffen</w:t>
      </w:r>
      <w:proofErr w:type="spellEnd"/>
      <w:r>
        <w:t xml:space="preserve">, Und denselben ist </w:t>
      </w:r>
      <w:proofErr w:type="spellStart"/>
      <w:r>
        <w:t>warlich</w:t>
      </w:r>
      <w:proofErr w:type="spellEnd"/>
      <w:r>
        <w:t xml:space="preserve"> noth, das sie durch </w:t>
      </w:r>
      <w:proofErr w:type="spellStart"/>
      <w:r>
        <w:t>Bekendtnis</w:t>
      </w:r>
      <w:proofErr w:type="spellEnd"/>
      <w:r>
        <w:t xml:space="preserve"> der </w:t>
      </w:r>
      <w:proofErr w:type="spellStart"/>
      <w:r>
        <w:t>warheit</w:t>
      </w:r>
      <w:proofErr w:type="spellEnd"/>
      <w:r>
        <w:t xml:space="preserve"> wider zu recht gebracht, und durch </w:t>
      </w:r>
      <w:proofErr w:type="spellStart"/>
      <w:r>
        <w:t>verlegung</w:t>
      </w:r>
      <w:proofErr w:type="spellEnd"/>
      <w:r>
        <w:t xml:space="preserve"> </w:t>
      </w:r>
      <w:proofErr w:type="spellStart"/>
      <w:r>
        <w:t>ger</w:t>
      </w:r>
      <w:proofErr w:type="spellEnd"/>
      <w:r>
        <w:t xml:space="preserve"> </w:t>
      </w:r>
      <w:proofErr w:type="spellStart"/>
      <w:r>
        <w:t>irrthumb</w:t>
      </w:r>
      <w:proofErr w:type="spellEnd"/>
      <w:r>
        <w:t xml:space="preserve"> von falscher </w:t>
      </w:r>
      <w:proofErr w:type="spellStart"/>
      <w:r>
        <w:t>meinunge</w:t>
      </w:r>
      <w:proofErr w:type="spellEnd"/>
      <w:r>
        <w:t xml:space="preserve"> </w:t>
      </w:r>
      <w:proofErr w:type="spellStart"/>
      <w:r>
        <w:t>widerumb</w:t>
      </w:r>
      <w:proofErr w:type="spellEnd"/>
      <w:r>
        <w:t xml:space="preserve"> </w:t>
      </w:r>
      <w:proofErr w:type="spellStart"/>
      <w:r>
        <w:t>abgefüret</w:t>
      </w:r>
      <w:proofErr w:type="spellEnd"/>
      <w:r>
        <w:t xml:space="preserve"> werden. Und was in etlichen Secten, sich der </w:t>
      </w:r>
      <w:proofErr w:type="spellStart"/>
      <w:r>
        <w:t>Teuffel</w:t>
      </w:r>
      <w:proofErr w:type="spellEnd"/>
      <w:r>
        <w:t xml:space="preserve"> bisher unterstanden, </w:t>
      </w:r>
      <w:proofErr w:type="spellStart"/>
      <w:r>
        <w:t>kan</w:t>
      </w:r>
      <w:proofErr w:type="spellEnd"/>
      <w:r>
        <w:t xml:space="preserve"> er sich auch in den andern, als ein </w:t>
      </w:r>
      <w:proofErr w:type="spellStart"/>
      <w:r>
        <w:t>unrugiger</w:t>
      </w:r>
      <w:proofErr w:type="spellEnd"/>
      <w:r>
        <w:t xml:space="preserve"> Geist, </w:t>
      </w:r>
      <w:proofErr w:type="spellStart"/>
      <w:r>
        <w:t>hinfürder</w:t>
      </w:r>
      <w:proofErr w:type="spellEnd"/>
      <w:r>
        <w:t xml:space="preserve"> unterwinden, </w:t>
      </w:r>
      <w:proofErr w:type="spellStart"/>
      <w:r>
        <w:t>darumb</w:t>
      </w:r>
      <w:proofErr w:type="spellEnd"/>
      <w:r>
        <w:t xml:space="preserve"> es nicht von nöthen ist aller erst mit der </w:t>
      </w:r>
      <w:proofErr w:type="spellStart"/>
      <w:r>
        <w:t>verlegung</w:t>
      </w:r>
      <w:proofErr w:type="spellEnd"/>
      <w:r>
        <w:t xml:space="preserve"> der Secten zu warten, bis dieselbigen </w:t>
      </w:r>
      <w:proofErr w:type="spellStart"/>
      <w:r>
        <w:t>inn</w:t>
      </w:r>
      <w:proofErr w:type="spellEnd"/>
      <w:r>
        <w:t xml:space="preserve"> unsern Landen </w:t>
      </w:r>
      <w:proofErr w:type="spellStart"/>
      <w:r>
        <w:t>einreissen</w:t>
      </w:r>
      <w:proofErr w:type="spellEnd"/>
      <w:r>
        <w:t xml:space="preserve">, Sondern ist besser denselben zuvor begegnet, und ehe sie kommen, die </w:t>
      </w:r>
      <w:proofErr w:type="spellStart"/>
      <w:r>
        <w:t>leute</w:t>
      </w:r>
      <w:proofErr w:type="spellEnd"/>
      <w:r>
        <w:t xml:space="preserve"> davor zu warnen, Wie auch die Propheten, Christus und die Aposteln </w:t>
      </w:r>
      <w:proofErr w:type="spellStart"/>
      <w:r>
        <w:t>langs</w:t>
      </w:r>
      <w:proofErr w:type="spellEnd"/>
      <w:r>
        <w:t xml:space="preserve"> zuvor, für dem Antichrist, und andern bösen dingen </w:t>
      </w:r>
      <w:proofErr w:type="spellStart"/>
      <w:r>
        <w:t>gewarnet</w:t>
      </w:r>
      <w:proofErr w:type="spellEnd"/>
      <w:r>
        <w:t xml:space="preserve">, und ihren falsch deutlich angezeigt haben, ehe sie kommen sind, Denn ein </w:t>
      </w:r>
      <w:proofErr w:type="spellStart"/>
      <w:r>
        <w:t>schus</w:t>
      </w:r>
      <w:proofErr w:type="spellEnd"/>
      <w:r>
        <w:t xml:space="preserve"> zuvor gesehen </w:t>
      </w:r>
      <w:proofErr w:type="spellStart"/>
      <w:r>
        <w:t>kan</w:t>
      </w:r>
      <w:proofErr w:type="spellEnd"/>
      <w:r>
        <w:t xml:space="preserve"> man zur not </w:t>
      </w:r>
      <w:proofErr w:type="spellStart"/>
      <w:r>
        <w:t>wol</w:t>
      </w:r>
      <w:proofErr w:type="spellEnd"/>
      <w:r>
        <w:t xml:space="preserve"> entgehen. So ists auch </w:t>
      </w:r>
      <w:proofErr w:type="spellStart"/>
      <w:r>
        <w:t>offtmals</w:t>
      </w:r>
      <w:proofErr w:type="spellEnd"/>
      <w:r>
        <w:t xml:space="preserve"> zu lang geharret, und vergebens gewesen, wenn man einem </w:t>
      </w:r>
      <w:proofErr w:type="spellStart"/>
      <w:r>
        <w:t>Irthumb</w:t>
      </w:r>
      <w:proofErr w:type="spellEnd"/>
      <w:r>
        <w:t xml:space="preserve"> nicht ehe widerstand hat thun wöllen, denn wenn er nu allbereit </w:t>
      </w:r>
      <w:proofErr w:type="spellStart"/>
      <w:r>
        <w:t>wol</w:t>
      </w:r>
      <w:proofErr w:type="spellEnd"/>
      <w:r>
        <w:t xml:space="preserve"> eingenistet. Daneben auch </w:t>
      </w:r>
      <w:proofErr w:type="spellStart"/>
      <w:r>
        <w:t>zubedencken</w:t>
      </w:r>
      <w:proofErr w:type="spellEnd"/>
      <w:r>
        <w:t xml:space="preserve">, das </w:t>
      </w:r>
      <w:proofErr w:type="spellStart"/>
      <w:r>
        <w:t>offt</w:t>
      </w:r>
      <w:proofErr w:type="spellEnd"/>
      <w:r>
        <w:t xml:space="preserve"> von andern </w:t>
      </w:r>
      <w:proofErr w:type="spellStart"/>
      <w:r>
        <w:t>örden</w:t>
      </w:r>
      <w:proofErr w:type="spellEnd"/>
      <w:r>
        <w:t xml:space="preserve"> </w:t>
      </w:r>
      <w:proofErr w:type="spellStart"/>
      <w:r>
        <w:t>handwercksleute</w:t>
      </w:r>
      <w:proofErr w:type="spellEnd"/>
      <w:r>
        <w:t xml:space="preserve"> zu uns, und von uns junge Leute, and andere </w:t>
      </w:r>
      <w:proofErr w:type="spellStart"/>
      <w:r>
        <w:t>örte</w:t>
      </w:r>
      <w:proofErr w:type="spellEnd"/>
      <w:r>
        <w:t xml:space="preserve"> sich begeben, die von beiden teilen guten </w:t>
      </w:r>
      <w:proofErr w:type="spellStart"/>
      <w:r>
        <w:t>unterricht</w:t>
      </w:r>
      <w:proofErr w:type="spellEnd"/>
      <w:r>
        <w:t xml:space="preserve"> der </w:t>
      </w:r>
      <w:proofErr w:type="spellStart"/>
      <w:r>
        <w:t>Lere</w:t>
      </w:r>
      <w:proofErr w:type="spellEnd"/>
      <w:r>
        <w:t xml:space="preserve">, und </w:t>
      </w:r>
      <w:proofErr w:type="spellStart"/>
      <w:r>
        <w:t>warnung</w:t>
      </w:r>
      <w:proofErr w:type="spellEnd"/>
      <w:r>
        <w:t xml:space="preserve"> für </w:t>
      </w:r>
      <w:proofErr w:type="spellStart"/>
      <w:r>
        <w:t>irrthumb</w:t>
      </w:r>
      <w:proofErr w:type="spellEnd"/>
      <w:r>
        <w:t xml:space="preserve"> </w:t>
      </w:r>
      <w:proofErr w:type="spellStart"/>
      <w:r>
        <w:t>bedürffen</w:t>
      </w:r>
      <w:proofErr w:type="spellEnd"/>
      <w:r>
        <w:t xml:space="preserve">. Ich geschweige, das die Secten meister und </w:t>
      </w:r>
      <w:proofErr w:type="spellStart"/>
      <w:r>
        <w:t>stiffter</w:t>
      </w:r>
      <w:proofErr w:type="spellEnd"/>
      <w:r>
        <w:t xml:space="preserve"> der </w:t>
      </w:r>
      <w:proofErr w:type="spellStart"/>
      <w:r>
        <w:t>Irrthumb</w:t>
      </w:r>
      <w:proofErr w:type="spellEnd"/>
      <w:r>
        <w:t xml:space="preserve"> jetzt ein </w:t>
      </w:r>
      <w:proofErr w:type="spellStart"/>
      <w:r>
        <w:t>zeitlang</w:t>
      </w:r>
      <w:proofErr w:type="spellEnd"/>
      <w:r>
        <w:t xml:space="preserve"> her, bisweilen unter erdichten, bisweilen unter </w:t>
      </w:r>
      <w:proofErr w:type="spellStart"/>
      <w:r>
        <w:t>unverdechtigen</w:t>
      </w:r>
      <w:proofErr w:type="spellEnd"/>
      <w:r>
        <w:t xml:space="preserve"> </w:t>
      </w:r>
      <w:proofErr w:type="spellStart"/>
      <w:r>
        <w:t>namen</w:t>
      </w:r>
      <w:proofErr w:type="spellEnd"/>
      <w:r>
        <w:t xml:space="preserve">, Bücher </w:t>
      </w:r>
      <w:proofErr w:type="spellStart"/>
      <w:r>
        <w:t>inn</w:t>
      </w:r>
      <w:proofErr w:type="spellEnd"/>
      <w:r>
        <w:t xml:space="preserve"> Druck gegeben, dadurch auch an </w:t>
      </w:r>
      <w:proofErr w:type="spellStart"/>
      <w:r>
        <w:t>frembden</w:t>
      </w:r>
      <w:proofErr w:type="spellEnd"/>
      <w:r>
        <w:t xml:space="preserve"> örtern </w:t>
      </w:r>
      <w:proofErr w:type="spellStart"/>
      <w:r>
        <w:t>ire</w:t>
      </w:r>
      <w:proofErr w:type="spellEnd"/>
      <w:r>
        <w:t xml:space="preserve"> </w:t>
      </w:r>
      <w:proofErr w:type="spellStart"/>
      <w:r>
        <w:t>irrthumb</w:t>
      </w:r>
      <w:proofErr w:type="spellEnd"/>
      <w:r>
        <w:t xml:space="preserve"> einzudringen, das es </w:t>
      </w:r>
      <w:proofErr w:type="spellStart"/>
      <w:r>
        <w:t>warlich</w:t>
      </w:r>
      <w:proofErr w:type="spellEnd"/>
      <w:r>
        <w:t xml:space="preserve"> von </w:t>
      </w:r>
      <w:proofErr w:type="spellStart"/>
      <w:r>
        <w:t>anfang</w:t>
      </w:r>
      <w:proofErr w:type="spellEnd"/>
      <w:r>
        <w:t xml:space="preserve"> der Welt her, nicht nötiger gewesen ist, für </w:t>
      </w:r>
      <w:proofErr w:type="spellStart"/>
      <w:r>
        <w:t>Irrthumb</w:t>
      </w:r>
      <w:proofErr w:type="spellEnd"/>
      <w:r>
        <w:t xml:space="preserve"> mündlich </w:t>
      </w:r>
      <w:proofErr w:type="spellStart"/>
      <w:r>
        <w:t>unnd</w:t>
      </w:r>
      <w:proofErr w:type="spellEnd"/>
      <w:r>
        <w:t xml:space="preserve"> </w:t>
      </w:r>
      <w:proofErr w:type="spellStart"/>
      <w:r>
        <w:t>schrifftlich</w:t>
      </w:r>
      <w:proofErr w:type="spellEnd"/>
      <w:r>
        <w:t xml:space="preserve"> zu warnen, als eben jetziger zeit. Und ist derhalben auch nicht mehr, denn ein lauter fleischliches </w:t>
      </w:r>
      <w:proofErr w:type="spellStart"/>
      <w:r>
        <w:t>bedencken</w:t>
      </w:r>
      <w:proofErr w:type="spellEnd"/>
      <w:r>
        <w:t xml:space="preserve">, das man an etlichen </w:t>
      </w:r>
      <w:proofErr w:type="spellStart"/>
      <w:r>
        <w:t>örten</w:t>
      </w:r>
      <w:proofErr w:type="spellEnd"/>
      <w:r>
        <w:t xml:space="preserve"> nicht dulden will, die </w:t>
      </w:r>
      <w:proofErr w:type="spellStart"/>
      <w:r>
        <w:t>fürlauffenden</w:t>
      </w:r>
      <w:proofErr w:type="spellEnd"/>
      <w:r>
        <w:t xml:space="preserve"> </w:t>
      </w:r>
      <w:proofErr w:type="spellStart"/>
      <w:r>
        <w:t>irrthumb</w:t>
      </w:r>
      <w:proofErr w:type="spellEnd"/>
      <w:r>
        <w:t xml:space="preserve"> </w:t>
      </w:r>
      <w:proofErr w:type="spellStart"/>
      <w:r>
        <w:t>auff</w:t>
      </w:r>
      <w:proofErr w:type="spellEnd"/>
      <w:r>
        <w:t xml:space="preserve"> der </w:t>
      </w:r>
      <w:proofErr w:type="spellStart"/>
      <w:r>
        <w:t>Cantzel</w:t>
      </w:r>
      <w:proofErr w:type="spellEnd"/>
      <w:r>
        <w:t xml:space="preserve">, nach </w:t>
      </w:r>
      <w:proofErr w:type="spellStart"/>
      <w:r>
        <w:t>gelegenheit</w:t>
      </w:r>
      <w:proofErr w:type="spellEnd"/>
      <w:r>
        <w:t xml:space="preserve"> </w:t>
      </w:r>
      <w:proofErr w:type="spellStart"/>
      <w:r>
        <w:t>fürgnomens</w:t>
      </w:r>
      <w:proofErr w:type="spellEnd"/>
      <w:r>
        <w:t xml:space="preserve"> </w:t>
      </w:r>
      <w:proofErr w:type="spellStart"/>
      <w:r>
        <w:t>textsm</w:t>
      </w:r>
      <w:proofErr w:type="spellEnd"/>
      <w:r>
        <w:t xml:space="preserve"> </w:t>
      </w:r>
      <w:proofErr w:type="spellStart"/>
      <w:r>
        <w:t>zuverlegen</w:t>
      </w:r>
      <w:proofErr w:type="spellEnd"/>
      <w:r>
        <w:t xml:space="preserve">, und die Leute davor zu warnen. Ists aber kein wunder das, die sich nur des zeitlichen </w:t>
      </w:r>
      <w:proofErr w:type="spellStart"/>
      <w:r>
        <w:t>annemen</w:t>
      </w:r>
      <w:proofErr w:type="spellEnd"/>
      <w:r>
        <w:t xml:space="preserve">, die </w:t>
      </w:r>
      <w:proofErr w:type="spellStart"/>
      <w:r>
        <w:t>gefahr</w:t>
      </w:r>
      <w:proofErr w:type="spellEnd"/>
      <w:r>
        <w:t xml:space="preserve"> des Geistlichen </w:t>
      </w:r>
      <w:proofErr w:type="spellStart"/>
      <w:r>
        <w:t>guts</w:t>
      </w:r>
      <w:proofErr w:type="spellEnd"/>
      <w:r>
        <w:t xml:space="preserve">, wenig oder </w:t>
      </w:r>
      <w:proofErr w:type="spellStart"/>
      <w:r>
        <w:t>wol</w:t>
      </w:r>
      <w:proofErr w:type="spellEnd"/>
      <w:r>
        <w:t xml:space="preserve"> gar nichts achten. </w:t>
      </w:r>
    </w:p>
    <w:p w14:paraId="5D098BA7" w14:textId="77777777" w:rsidR="008F11BA" w:rsidRDefault="008F11BA" w:rsidP="008F11BA">
      <w:pPr>
        <w:pStyle w:val="StandardWeb"/>
      </w:pPr>
      <w:r>
        <w:t xml:space="preserve">Und hie ist </w:t>
      </w:r>
      <w:proofErr w:type="spellStart"/>
      <w:r>
        <w:t>beyder</w:t>
      </w:r>
      <w:proofErr w:type="spellEnd"/>
      <w:r>
        <w:t xml:space="preserve"> unsern </w:t>
      </w:r>
      <w:proofErr w:type="spellStart"/>
      <w:r>
        <w:t>notdurfft</w:t>
      </w:r>
      <w:proofErr w:type="spellEnd"/>
      <w:r>
        <w:t xml:space="preserve">, auch unserer Kinder, </w:t>
      </w:r>
      <w:proofErr w:type="spellStart"/>
      <w:r>
        <w:t>unnd</w:t>
      </w:r>
      <w:proofErr w:type="spellEnd"/>
      <w:r>
        <w:t xml:space="preserve"> der nachkommen Seelen Heil </w:t>
      </w:r>
      <w:proofErr w:type="spellStart"/>
      <w:r>
        <w:t>unnd</w:t>
      </w:r>
      <w:proofErr w:type="spellEnd"/>
      <w:r>
        <w:t xml:space="preserve"> Seligkeit zu </w:t>
      </w:r>
      <w:proofErr w:type="spellStart"/>
      <w:r>
        <w:t>bedencken</w:t>
      </w:r>
      <w:proofErr w:type="spellEnd"/>
      <w:r>
        <w:t xml:space="preserve">, dazu sie </w:t>
      </w:r>
      <w:proofErr w:type="spellStart"/>
      <w:r>
        <w:t>one</w:t>
      </w:r>
      <w:proofErr w:type="spellEnd"/>
      <w:r>
        <w:t xml:space="preserve"> heilsame Lehre nicht kommen mögen, Können wir denn </w:t>
      </w:r>
      <w:proofErr w:type="spellStart"/>
      <w:r>
        <w:t>darauff</w:t>
      </w:r>
      <w:proofErr w:type="spellEnd"/>
      <w:r>
        <w:t xml:space="preserve"> bedacht sein, wie wir </w:t>
      </w:r>
      <w:proofErr w:type="spellStart"/>
      <w:r>
        <w:t>inen</w:t>
      </w:r>
      <w:proofErr w:type="spellEnd"/>
      <w:r>
        <w:t xml:space="preserve"> etwas den leib </w:t>
      </w:r>
      <w:proofErr w:type="spellStart"/>
      <w:r>
        <w:t>zuerhalten</w:t>
      </w:r>
      <w:proofErr w:type="spellEnd"/>
      <w:r>
        <w:t xml:space="preserve"> lassen mögen, </w:t>
      </w:r>
      <w:proofErr w:type="spellStart"/>
      <w:r>
        <w:t>Solten</w:t>
      </w:r>
      <w:proofErr w:type="spellEnd"/>
      <w:r>
        <w:t xml:space="preserve"> wir denn dicht viel mehr bedacht sein, das sie auch von uns, den </w:t>
      </w:r>
      <w:proofErr w:type="spellStart"/>
      <w:r>
        <w:t>schatz</w:t>
      </w:r>
      <w:proofErr w:type="spellEnd"/>
      <w:r>
        <w:t xml:space="preserve"> der waren </w:t>
      </w:r>
      <w:proofErr w:type="spellStart"/>
      <w:r>
        <w:t>erkentnis</w:t>
      </w:r>
      <w:proofErr w:type="spellEnd"/>
      <w:r>
        <w:t xml:space="preserve"> Gottes, und reiner lehre, ererben möchten? Jetzt sind die </w:t>
      </w:r>
      <w:proofErr w:type="spellStart"/>
      <w:r>
        <w:t>Predigstül</w:t>
      </w:r>
      <w:proofErr w:type="spellEnd"/>
      <w:r>
        <w:t xml:space="preserve">, Gott lob, dieser Landart, </w:t>
      </w:r>
      <w:proofErr w:type="spellStart"/>
      <w:r>
        <w:t>wol</w:t>
      </w:r>
      <w:proofErr w:type="spellEnd"/>
      <w:r>
        <w:t xml:space="preserve"> bestellet, wer weis aber, was hernach </w:t>
      </w:r>
      <w:proofErr w:type="spellStart"/>
      <w:r>
        <w:t>kömmet</w:t>
      </w:r>
      <w:proofErr w:type="spellEnd"/>
      <w:r>
        <w:t xml:space="preserve">. Daran ist kein </w:t>
      </w:r>
      <w:proofErr w:type="spellStart"/>
      <w:r>
        <w:t>zweiffel</w:t>
      </w:r>
      <w:proofErr w:type="spellEnd"/>
      <w:r>
        <w:t xml:space="preserve">, das der </w:t>
      </w:r>
      <w:proofErr w:type="spellStart"/>
      <w:r>
        <w:t>Teuffel</w:t>
      </w:r>
      <w:proofErr w:type="spellEnd"/>
      <w:r>
        <w:t xml:space="preserve"> allen </w:t>
      </w:r>
      <w:proofErr w:type="spellStart"/>
      <w:r>
        <w:t>müglichen</w:t>
      </w:r>
      <w:proofErr w:type="spellEnd"/>
      <w:r>
        <w:t xml:space="preserve"> </w:t>
      </w:r>
      <w:proofErr w:type="spellStart"/>
      <w:r>
        <w:t>vleis</w:t>
      </w:r>
      <w:proofErr w:type="spellEnd"/>
      <w:r>
        <w:t xml:space="preserve"> </w:t>
      </w:r>
      <w:proofErr w:type="spellStart"/>
      <w:r>
        <w:t>fürwenden</w:t>
      </w:r>
      <w:proofErr w:type="spellEnd"/>
      <w:r>
        <w:t xml:space="preserve"> wird, noch viel mehr, und </w:t>
      </w:r>
      <w:proofErr w:type="spellStart"/>
      <w:r>
        <w:t>grewlichere</w:t>
      </w:r>
      <w:proofErr w:type="spellEnd"/>
      <w:r>
        <w:t xml:space="preserve"> Secten in </w:t>
      </w:r>
      <w:proofErr w:type="spellStart"/>
      <w:r>
        <w:t>künfftigen</w:t>
      </w:r>
      <w:proofErr w:type="spellEnd"/>
      <w:r>
        <w:t xml:space="preserve"> </w:t>
      </w:r>
      <w:proofErr w:type="spellStart"/>
      <w:r>
        <w:t>zeiten</w:t>
      </w:r>
      <w:proofErr w:type="spellEnd"/>
      <w:r>
        <w:t xml:space="preserve"> </w:t>
      </w:r>
      <w:proofErr w:type="spellStart"/>
      <w:r>
        <w:t>zuerwecken</w:t>
      </w:r>
      <w:proofErr w:type="spellEnd"/>
      <w:r>
        <w:t xml:space="preserve">, und Gott zur straffe, der </w:t>
      </w:r>
      <w:proofErr w:type="spellStart"/>
      <w:r>
        <w:t>Frossen</w:t>
      </w:r>
      <w:proofErr w:type="spellEnd"/>
      <w:r>
        <w:t xml:space="preserve"> </w:t>
      </w:r>
      <w:proofErr w:type="spellStart"/>
      <w:r>
        <w:t>vearchtung</w:t>
      </w:r>
      <w:proofErr w:type="spellEnd"/>
      <w:r>
        <w:t xml:space="preserve"> und </w:t>
      </w:r>
      <w:proofErr w:type="spellStart"/>
      <w:r>
        <w:t>massbrauch</w:t>
      </w:r>
      <w:proofErr w:type="spellEnd"/>
      <w:r>
        <w:t xml:space="preserve"> feines </w:t>
      </w:r>
      <w:proofErr w:type="spellStart"/>
      <w:r>
        <w:t>worts</w:t>
      </w:r>
      <w:proofErr w:type="spellEnd"/>
      <w:r>
        <w:t xml:space="preserve">, schwere dinge </w:t>
      </w:r>
      <w:proofErr w:type="spellStart"/>
      <w:r>
        <w:t>verhengen</w:t>
      </w:r>
      <w:proofErr w:type="spellEnd"/>
      <w:r>
        <w:t xml:space="preserve">, Damit nu unsere </w:t>
      </w:r>
      <w:proofErr w:type="spellStart"/>
      <w:r>
        <w:t>nachkomen</w:t>
      </w:r>
      <w:proofErr w:type="spellEnd"/>
      <w:r>
        <w:t xml:space="preserve"> wissen möchten, was wir ihre </w:t>
      </w:r>
      <w:proofErr w:type="spellStart"/>
      <w:r>
        <w:t>Vorfarn</w:t>
      </w:r>
      <w:proofErr w:type="spellEnd"/>
      <w:r>
        <w:t xml:space="preserve">, </w:t>
      </w:r>
      <w:proofErr w:type="spellStart"/>
      <w:r>
        <w:t>geleret</w:t>
      </w:r>
      <w:proofErr w:type="spellEnd"/>
      <w:r>
        <w:t xml:space="preserve"> und </w:t>
      </w:r>
      <w:proofErr w:type="spellStart"/>
      <w:r>
        <w:t>gleubet</w:t>
      </w:r>
      <w:proofErr w:type="spellEnd"/>
      <w:r>
        <w:t xml:space="preserve">, Was wir auch von den </w:t>
      </w:r>
      <w:proofErr w:type="spellStart"/>
      <w:r>
        <w:t>mancherley</w:t>
      </w:r>
      <w:proofErr w:type="spellEnd"/>
      <w:r>
        <w:t xml:space="preserve"> Secten gehalten, </w:t>
      </w:r>
      <w:proofErr w:type="spellStart"/>
      <w:r>
        <w:t>were</w:t>
      </w:r>
      <w:proofErr w:type="spellEnd"/>
      <w:r>
        <w:t xml:space="preserve"> es alleine </w:t>
      </w:r>
      <w:proofErr w:type="spellStart"/>
      <w:r>
        <w:t>ursach</w:t>
      </w:r>
      <w:proofErr w:type="spellEnd"/>
      <w:r>
        <w:t xml:space="preserve"> </w:t>
      </w:r>
      <w:proofErr w:type="spellStart"/>
      <w:r>
        <w:t>gnug</w:t>
      </w:r>
      <w:proofErr w:type="spellEnd"/>
      <w:r>
        <w:t xml:space="preserve">, eine </w:t>
      </w:r>
      <w:proofErr w:type="spellStart"/>
      <w:r>
        <w:t>Schrifftliche</w:t>
      </w:r>
      <w:proofErr w:type="spellEnd"/>
      <w:r>
        <w:t xml:space="preserve"> </w:t>
      </w:r>
      <w:proofErr w:type="spellStart"/>
      <w:r>
        <w:t>bekentnis</w:t>
      </w:r>
      <w:proofErr w:type="spellEnd"/>
      <w:r>
        <w:t xml:space="preserve"> der </w:t>
      </w:r>
      <w:proofErr w:type="spellStart"/>
      <w:r>
        <w:t>warheit</w:t>
      </w:r>
      <w:proofErr w:type="spellEnd"/>
      <w:r>
        <w:t xml:space="preserve">, und </w:t>
      </w:r>
      <w:proofErr w:type="spellStart"/>
      <w:r>
        <w:t>verlegung</w:t>
      </w:r>
      <w:proofErr w:type="spellEnd"/>
      <w:r>
        <w:t xml:space="preserve"> der </w:t>
      </w:r>
      <w:proofErr w:type="spellStart"/>
      <w:r>
        <w:t>irrthumb</w:t>
      </w:r>
      <w:proofErr w:type="spellEnd"/>
      <w:r>
        <w:t xml:space="preserve"> zustellen, und in druck bey allen gemeinen </w:t>
      </w:r>
      <w:proofErr w:type="spellStart"/>
      <w:r>
        <w:t>hinder</w:t>
      </w:r>
      <w:proofErr w:type="spellEnd"/>
      <w:r>
        <w:t xml:space="preserve"> uns zu lassen, und das sey von unser und der unsern </w:t>
      </w:r>
      <w:proofErr w:type="spellStart"/>
      <w:r>
        <w:t>notturfft</w:t>
      </w:r>
      <w:proofErr w:type="spellEnd"/>
      <w:r>
        <w:t xml:space="preserve"> gesagt. </w:t>
      </w:r>
    </w:p>
    <w:p w14:paraId="523F76E2" w14:textId="77777777" w:rsidR="008F11BA" w:rsidRDefault="008F11BA" w:rsidP="008F11BA">
      <w:pPr>
        <w:pStyle w:val="StandardWeb"/>
      </w:pPr>
      <w:r>
        <w:t xml:space="preserve">Darnach erfordert auch anderer Leute </w:t>
      </w:r>
      <w:proofErr w:type="spellStart"/>
      <w:r>
        <w:t>notturft</w:t>
      </w:r>
      <w:proofErr w:type="spellEnd"/>
      <w:r>
        <w:t xml:space="preserve">, eine solche öffentliche Schrift. Diese Leute sind aber auch </w:t>
      </w:r>
      <w:proofErr w:type="spellStart"/>
      <w:r>
        <w:t>zweierley</w:t>
      </w:r>
      <w:proofErr w:type="spellEnd"/>
      <w:r>
        <w:t xml:space="preserve">, Etliche sind nicht </w:t>
      </w:r>
      <w:proofErr w:type="spellStart"/>
      <w:r>
        <w:t>verfüret</w:t>
      </w:r>
      <w:proofErr w:type="spellEnd"/>
      <w:r>
        <w:t xml:space="preserve"> von den Secten, Die andern sind leider in </w:t>
      </w:r>
      <w:proofErr w:type="spellStart"/>
      <w:r>
        <w:t>irrthumb</w:t>
      </w:r>
      <w:proofErr w:type="spellEnd"/>
      <w:r>
        <w:t xml:space="preserve"> geraten, und mit glatten scheinenden worten betrogen worden, Nu sind wir </w:t>
      </w:r>
      <w:proofErr w:type="spellStart"/>
      <w:r>
        <w:t>inen</w:t>
      </w:r>
      <w:proofErr w:type="spellEnd"/>
      <w:r>
        <w:t xml:space="preserve"> beiden zu dienen und </w:t>
      </w:r>
      <w:proofErr w:type="spellStart"/>
      <w:r>
        <w:t>zurathen</w:t>
      </w:r>
      <w:proofErr w:type="spellEnd"/>
      <w:r>
        <w:t xml:space="preserve"> </w:t>
      </w:r>
      <w:proofErr w:type="spellStart"/>
      <w:r>
        <w:t>schüldig</w:t>
      </w:r>
      <w:proofErr w:type="spellEnd"/>
      <w:r>
        <w:t xml:space="preserve">, nach allem unserm vermögen. Die, so noch nicht </w:t>
      </w:r>
      <w:proofErr w:type="spellStart"/>
      <w:r>
        <w:t>verfüret</w:t>
      </w:r>
      <w:proofErr w:type="spellEnd"/>
      <w:r>
        <w:t xml:space="preserve"> sind, und zum teil nicht wissen, wie sie mit den listigen falschen </w:t>
      </w:r>
      <w:proofErr w:type="spellStart"/>
      <w:r>
        <w:t>leren</w:t>
      </w:r>
      <w:proofErr w:type="spellEnd"/>
      <w:r>
        <w:t xml:space="preserve"> dran sein, weil sie in Christo </w:t>
      </w:r>
      <w:proofErr w:type="spellStart"/>
      <w:r>
        <w:t>Jhesu</w:t>
      </w:r>
      <w:proofErr w:type="spellEnd"/>
      <w:r>
        <w:t xml:space="preserve"> unsere </w:t>
      </w:r>
      <w:proofErr w:type="spellStart"/>
      <w:r>
        <w:t>brüder</w:t>
      </w:r>
      <w:proofErr w:type="spellEnd"/>
      <w:r>
        <w:t xml:space="preserve"> sind, müssen wir mit unser </w:t>
      </w:r>
      <w:proofErr w:type="spellStart"/>
      <w:r>
        <w:t>bekendtnis</w:t>
      </w:r>
      <w:proofErr w:type="spellEnd"/>
      <w:r>
        <w:t xml:space="preserve"> und </w:t>
      </w:r>
      <w:proofErr w:type="spellStart"/>
      <w:r>
        <w:t>Confutation</w:t>
      </w:r>
      <w:proofErr w:type="spellEnd"/>
      <w:r>
        <w:t xml:space="preserve"> </w:t>
      </w:r>
      <w:proofErr w:type="spellStart"/>
      <w:r>
        <w:t>stercken</w:t>
      </w:r>
      <w:proofErr w:type="spellEnd"/>
      <w:r>
        <w:t xml:space="preserve">, ermahnen </w:t>
      </w:r>
      <w:proofErr w:type="spellStart"/>
      <w:r>
        <w:t>unnd</w:t>
      </w:r>
      <w:proofErr w:type="spellEnd"/>
      <w:r>
        <w:t xml:space="preserve"> ermuntern, bestendig </w:t>
      </w:r>
      <w:proofErr w:type="spellStart"/>
      <w:r>
        <w:t>inn</w:t>
      </w:r>
      <w:proofErr w:type="spellEnd"/>
      <w:r>
        <w:t xml:space="preserve"> reiner </w:t>
      </w:r>
      <w:proofErr w:type="spellStart"/>
      <w:r>
        <w:t>lere</w:t>
      </w:r>
      <w:proofErr w:type="spellEnd"/>
      <w:r>
        <w:t xml:space="preserve"> und glauben zu bleiben, wie Petro vom HERRN befohlen wird, Luce 22. Wenn du dermal eins dich </w:t>
      </w:r>
      <w:proofErr w:type="spellStart"/>
      <w:r>
        <w:t>bekerest</w:t>
      </w:r>
      <w:proofErr w:type="spellEnd"/>
      <w:r>
        <w:t xml:space="preserve">, so </w:t>
      </w:r>
      <w:proofErr w:type="spellStart"/>
      <w:r>
        <w:t>stercke</w:t>
      </w:r>
      <w:proofErr w:type="spellEnd"/>
      <w:r>
        <w:t xml:space="preserve"> deine </w:t>
      </w:r>
      <w:proofErr w:type="spellStart"/>
      <w:r>
        <w:t>brüder</w:t>
      </w:r>
      <w:proofErr w:type="spellEnd"/>
      <w:r>
        <w:t xml:space="preserve">, So sollen wir sie auch warnen, sich für den falschen </w:t>
      </w:r>
      <w:proofErr w:type="spellStart"/>
      <w:r>
        <w:t>leren</w:t>
      </w:r>
      <w:proofErr w:type="spellEnd"/>
      <w:r>
        <w:t xml:space="preserve"> zu hüten, und des </w:t>
      </w:r>
      <w:proofErr w:type="spellStart"/>
      <w:r>
        <w:lastRenderedPageBreak/>
        <w:t>ursachen</w:t>
      </w:r>
      <w:proofErr w:type="spellEnd"/>
      <w:r>
        <w:t xml:space="preserve"> und </w:t>
      </w:r>
      <w:proofErr w:type="spellStart"/>
      <w:r>
        <w:t>grund</w:t>
      </w:r>
      <w:proofErr w:type="spellEnd"/>
      <w:r>
        <w:t xml:space="preserve"> anzeigen, Das ist ein recht </w:t>
      </w:r>
      <w:proofErr w:type="spellStart"/>
      <w:r>
        <w:t>Christlichs</w:t>
      </w:r>
      <w:proofErr w:type="spellEnd"/>
      <w:r>
        <w:t xml:space="preserve"> </w:t>
      </w:r>
      <w:proofErr w:type="spellStart"/>
      <w:r>
        <w:t>werck</w:t>
      </w:r>
      <w:proofErr w:type="spellEnd"/>
      <w:r>
        <w:t xml:space="preserve">, </w:t>
      </w:r>
      <w:proofErr w:type="spellStart"/>
      <w:r>
        <w:t>welchs</w:t>
      </w:r>
      <w:proofErr w:type="spellEnd"/>
      <w:r>
        <w:t xml:space="preserve"> Gott, die Brüderliche liebe und die hohe not erfordert. Und da solchs von uns nicht geschehe, so würden wir mit unserm stillschweigen, solche </w:t>
      </w:r>
      <w:proofErr w:type="spellStart"/>
      <w:r>
        <w:t>guthertzige</w:t>
      </w:r>
      <w:proofErr w:type="spellEnd"/>
      <w:r>
        <w:t xml:space="preserve"> Leute kleinmütig machen, Viel würden meinen, wir </w:t>
      </w:r>
      <w:proofErr w:type="spellStart"/>
      <w:r>
        <w:t>weren</w:t>
      </w:r>
      <w:proofErr w:type="spellEnd"/>
      <w:r>
        <w:t xml:space="preserve"> etlichen </w:t>
      </w:r>
      <w:proofErr w:type="spellStart"/>
      <w:r>
        <w:t>inter</w:t>
      </w:r>
      <w:proofErr w:type="spellEnd"/>
      <w:r>
        <w:t xml:space="preserve"> den Secten zugethan, oder </w:t>
      </w:r>
      <w:proofErr w:type="spellStart"/>
      <w:r>
        <w:t>dürfften</w:t>
      </w:r>
      <w:proofErr w:type="spellEnd"/>
      <w:r>
        <w:t xml:space="preserve"> nicht dawider mucken, oder </w:t>
      </w:r>
      <w:proofErr w:type="spellStart"/>
      <w:r>
        <w:t>köndten</w:t>
      </w:r>
      <w:proofErr w:type="spellEnd"/>
      <w:r>
        <w:t xml:space="preserve"> vielleicht nichts dawider, mit gutem </w:t>
      </w:r>
      <w:proofErr w:type="spellStart"/>
      <w:r>
        <w:t>grunde</w:t>
      </w:r>
      <w:proofErr w:type="spellEnd"/>
      <w:r>
        <w:t xml:space="preserve"> aus heiliger </w:t>
      </w:r>
      <w:proofErr w:type="spellStart"/>
      <w:r>
        <w:t>Schrifft</w:t>
      </w:r>
      <w:proofErr w:type="spellEnd"/>
      <w:r>
        <w:t xml:space="preserve"> </w:t>
      </w:r>
      <w:proofErr w:type="spellStart"/>
      <w:r>
        <w:t>auffbringen</w:t>
      </w:r>
      <w:proofErr w:type="spellEnd"/>
      <w:r>
        <w:t xml:space="preserve">, oder </w:t>
      </w:r>
      <w:proofErr w:type="spellStart"/>
      <w:r>
        <w:t>weren</w:t>
      </w:r>
      <w:proofErr w:type="spellEnd"/>
      <w:r>
        <w:t xml:space="preserve"> sonst so verzagt, oder </w:t>
      </w:r>
      <w:proofErr w:type="spellStart"/>
      <w:r>
        <w:t>weren</w:t>
      </w:r>
      <w:proofErr w:type="spellEnd"/>
      <w:r>
        <w:t xml:space="preserve"> so leichtfertig, das wir uns gemeiner Kirchen not gar nicht </w:t>
      </w:r>
      <w:proofErr w:type="spellStart"/>
      <w:r>
        <w:t>liessen</w:t>
      </w:r>
      <w:proofErr w:type="spellEnd"/>
      <w:r>
        <w:t xml:space="preserve"> zu </w:t>
      </w:r>
      <w:proofErr w:type="spellStart"/>
      <w:r>
        <w:t>hertzen</w:t>
      </w:r>
      <w:proofErr w:type="spellEnd"/>
      <w:r>
        <w:t xml:space="preserve"> gehen, Und was der gleichen </w:t>
      </w:r>
      <w:proofErr w:type="spellStart"/>
      <w:r>
        <w:t>argwönige</w:t>
      </w:r>
      <w:proofErr w:type="spellEnd"/>
      <w:r>
        <w:t xml:space="preserve"> </w:t>
      </w:r>
      <w:proofErr w:type="spellStart"/>
      <w:r>
        <w:t>gedancken</w:t>
      </w:r>
      <w:proofErr w:type="spellEnd"/>
      <w:r>
        <w:t xml:space="preserve">, </w:t>
      </w:r>
      <w:proofErr w:type="spellStart"/>
      <w:r>
        <w:t>unnd</w:t>
      </w:r>
      <w:proofErr w:type="spellEnd"/>
      <w:r>
        <w:t xml:space="preserve"> verdacht, durch solch zu mal </w:t>
      </w:r>
      <w:proofErr w:type="spellStart"/>
      <w:r>
        <w:t>unzeittigs</w:t>
      </w:r>
      <w:proofErr w:type="spellEnd"/>
      <w:r>
        <w:t xml:space="preserve"> stillschweigen, würde mehr verursacht werden, </w:t>
      </w:r>
      <w:proofErr w:type="spellStart"/>
      <w:r>
        <w:t>welchs</w:t>
      </w:r>
      <w:proofErr w:type="spellEnd"/>
      <w:r>
        <w:t xml:space="preserve"> wir denn </w:t>
      </w:r>
      <w:proofErr w:type="spellStart"/>
      <w:r>
        <w:t>zuvorkomen</w:t>
      </w:r>
      <w:proofErr w:type="spellEnd"/>
      <w:r>
        <w:t xml:space="preserve"> aller dinge </w:t>
      </w:r>
      <w:proofErr w:type="spellStart"/>
      <w:r>
        <w:t>schüldig</w:t>
      </w:r>
      <w:proofErr w:type="spellEnd"/>
      <w:r>
        <w:t xml:space="preserve">. </w:t>
      </w:r>
    </w:p>
    <w:p w14:paraId="67C0A78C" w14:textId="77777777" w:rsidR="008F11BA" w:rsidRDefault="008F11BA" w:rsidP="008F11BA">
      <w:pPr>
        <w:pStyle w:val="StandardWeb"/>
      </w:pPr>
      <w:r>
        <w:t xml:space="preserve">Und will </w:t>
      </w:r>
      <w:proofErr w:type="spellStart"/>
      <w:r>
        <w:t>fürwar</w:t>
      </w:r>
      <w:proofErr w:type="spellEnd"/>
      <w:r>
        <w:t xml:space="preserve"> solche </w:t>
      </w:r>
      <w:proofErr w:type="spellStart"/>
      <w:r>
        <w:t>bekendtnis</w:t>
      </w:r>
      <w:proofErr w:type="spellEnd"/>
      <w:r>
        <w:t xml:space="preserve"> reiner Lehre, und </w:t>
      </w:r>
      <w:proofErr w:type="spellStart"/>
      <w:r>
        <w:t>widerlegung</w:t>
      </w:r>
      <w:proofErr w:type="spellEnd"/>
      <w:r>
        <w:t xml:space="preserve"> falscher Lehre, </w:t>
      </w:r>
      <w:proofErr w:type="spellStart"/>
      <w:r>
        <w:t>uber</w:t>
      </w:r>
      <w:proofErr w:type="spellEnd"/>
      <w:r>
        <w:t xml:space="preserve"> vorgedachte </w:t>
      </w:r>
      <w:proofErr w:type="spellStart"/>
      <w:r>
        <w:t>ursachen</w:t>
      </w:r>
      <w:proofErr w:type="spellEnd"/>
      <w:r>
        <w:t xml:space="preserve">, uns in dieser </w:t>
      </w:r>
      <w:proofErr w:type="spellStart"/>
      <w:r>
        <w:t>Herrschafft</w:t>
      </w:r>
      <w:proofErr w:type="spellEnd"/>
      <w:r>
        <w:t xml:space="preserve"> so </w:t>
      </w:r>
      <w:proofErr w:type="spellStart"/>
      <w:r>
        <w:t>wol</w:t>
      </w:r>
      <w:proofErr w:type="spellEnd"/>
      <w:r>
        <w:t xml:space="preserve">, als andern, und </w:t>
      </w:r>
      <w:proofErr w:type="spellStart"/>
      <w:r>
        <w:t>eigendtlich</w:t>
      </w:r>
      <w:proofErr w:type="spellEnd"/>
      <w:r>
        <w:t xml:space="preserve"> mehr </w:t>
      </w:r>
      <w:proofErr w:type="spellStart"/>
      <w:r>
        <w:t>gebüren</w:t>
      </w:r>
      <w:proofErr w:type="spellEnd"/>
      <w:r>
        <w:t xml:space="preserve">. Erstlich, </w:t>
      </w:r>
      <w:proofErr w:type="spellStart"/>
      <w:r>
        <w:t>darumb</w:t>
      </w:r>
      <w:proofErr w:type="spellEnd"/>
      <w:r>
        <w:t xml:space="preserve">, das aus </w:t>
      </w:r>
      <w:proofErr w:type="spellStart"/>
      <w:r>
        <w:t>diser</w:t>
      </w:r>
      <w:proofErr w:type="spellEnd"/>
      <w:r>
        <w:t xml:space="preserve"> </w:t>
      </w:r>
      <w:proofErr w:type="spellStart"/>
      <w:r>
        <w:t>Herrschafft</w:t>
      </w:r>
      <w:proofErr w:type="spellEnd"/>
      <w:r>
        <w:t xml:space="preserve">, der Mann kommen und erstanden ist, der das nu wider </w:t>
      </w:r>
      <w:proofErr w:type="spellStart"/>
      <w:r>
        <w:t>newe</w:t>
      </w:r>
      <w:proofErr w:type="spellEnd"/>
      <w:r>
        <w:t xml:space="preserve"> </w:t>
      </w:r>
      <w:proofErr w:type="spellStart"/>
      <w:r>
        <w:t>angezündte</w:t>
      </w:r>
      <w:proofErr w:type="spellEnd"/>
      <w:r>
        <w:t xml:space="preserve"> </w:t>
      </w:r>
      <w:proofErr w:type="spellStart"/>
      <w:r>
        <w:t>Liecht</w:t>
      </w:r>
      <w:proofErr w:type="spellEnd"/>
      <w:r>
        <w:t xml:space="preserve"> des heiligen Evangelii, zum ersten, durch Gottes </w:t>
      </w:r>
      <w:proofErr w:type="spellStart"/>
      <w:r>
        <w:t>schickung</w:t>
      </w:r>
      <w:proofErr w:type="spellEnd"/>
      <w:r>
        <w:t xml:space="preserve">, in Deutschen Landen hat </w:t>
      </w:r>
      <w:proofErr w:type="spellStart"/>
      <w:r>
        <w:t>auffgesteckt</w:t>
      </w:r>
      <w:proofErr w:type="spellEnd"/>
      <w:r>
        <w:t xml:space="preserve">. Dafür wir Prediger und Gemeinen </w:t>
      </w:r>
      <w:proofErr w:type="spellStart"/>
      <w:r>
        <w:t>inn</w:t>
      </w:r>
      <w:proofErr w:type="spellEnd"/>
      <w:r>
        <w:t xml:space="preserve"> dieser </w:t>
      </w:r>
      <w:proofErr w:type="spellStart"/>
      <w:r>
        <w:t>Herrschafft</w:t>
      </w:r>
      <w:proofErr w:type="spellEnd"/>
      <w:r>
        <w:t xml:space="preserve">, Gott zu </w:t>
      </w:r>
      <w:proofErr w:type="spellStart"/>
      <w:r>
        <w:t>danck</w:t>
      </w:r>
      <w:proofErr w:type="spellEnd"/>
      <w:r>
        <w:t xml:space="preserve">, allen </w:t>
      </w:r>
      <w:proofErr w:type="spellStart"/>
      <w:r>
        <w:t>müglichen</w:t>
      </w:r>
      <w:proofErr w:type="spellEnd"/>
      <w:r>
        <w:t xml:space="preserve"> </w:t>
      </w:r>
      <w:proofErr w:type="spellStart"/>
      <w:r>
        <w:t>vleis</w:t>
      </w:r>
      <w:proofErr w:type="spellEnd"/>
      <w:r>
        <w:t xml:space="preserve">, mit </w:t>
      </w:r>
      <w:proofErr w:type="spellStart"/>
      <w:r>
        <w:t>leren</w:t>
      </w:r>
      <w:proofErr w:type="spellEnd"/>
      <w:r>
        <w:t xml:space="preserve"> und schreiben anwenden sollen, das </w:t>
      </w:r>
      <w:proofErr w:type="spellStart"/>
      <w:r>
        <w:t>solchs</w:t>
      </w:r>
      <w:proofErr w:type="spellEnd"/>
      <w:r>
        <w:t xml:space="preserve"> </w:t>
      </w:r>
      <w:proofErr w:type="spellStart"/>
      <w:r>
        <w:t>Liecht</w:t>
      </w:r>
      <w:proofErr w:type="spellEnd"/>
      <w:r>
        <w:t xml:space="preserve"> für und für fein rein leuchte, und brenne, und nicht durch falsche </w:t>
      </w:r>
      <w:proofErr w:type="spellStart"/>
      <w:r>
        <w:t>Lere</w:t>
      </w:r>
      <w:proofErr w:type="spellEnd"/>
      <w:r>
        <w:t xml:space="preserve"> und </w:t>
      </w:r>
      <w:proofErr w:type="spellStart"/>
      <w:r>
        <w:t>Irrthumb</w:t>
      </w:r>
      <w:proofErr w:type="spellEnd"/>
      <w:r>
        <w:t xml:space="preserve"> irgend </w:t>
      </w:r>
      <w:proofErr w:type="spellStart"/>
      <w:r>
        <w:t>verdunckelt</w:t>
      </w:r>
      <w:proofErr w:type="spellEnd"/>
      <w:r>
        <w:t xml:space="preserve"> werde, Sollen also nach der </w:t>
      </w:r>
      <w:proofErr w:type="spellStart"/>
      <w:r>
        <w:t>gabe</w:t>
      </w:r>
      <w:proofErr w:type="spellEnd"/>
      <w:r>
        <w:t xml:space="preserve">, die Gott verliehen hat, mit </w:t>
      </w:r>
      <w:proofErr w:type="spellStart"/>
      <w:r>
        <w:t>widerholunge</w:t>
      </w:r>
      <w:proofErr w:type="spellEnd"/>
      <w:r>
        <w:t xml:space="preserve">, und </w:t>
      </w:r>
      <w:proofErr w:type="spellStart"/>
      <w:r>
        <w:t>verklerunge</w:t>
      </w:r>
      <w:proofErr w:type="spellEnd"/>
      <w:r>
        <w:t xml:space="preserve">, Christlicher </w:t>
      </w:r>
      <w:proofErr w:type="spellStart"/>
      <w:r>
        <w:t>bekendtnis</w:t>
      </w:r>
      <w:proofErr w:type="spellEnd"/>
      <w:r>
        <w:t xml:space="preserve">, gleichsam öl zu dieser hellen Lampen tragen, und mit </w:t>
      </w:r>
      <w:proofErr w:type="spellStart"/>
      <w:r>
        <w:t>verlegung</w:t>
      </w:r>
      <w:proofErr w:type="spellEnd"/>
      <w:r>
        <w:t xml:space="preserve"> der </w:t>
      </w:r>
      <w:proofErr w:type="spellStart"/>
      <w:r>
        <w:t>Irrthumb</w:t>
      </w:r>
      <w:proofErr w:type="spellEnd"/>
      <w:r>
        <w:t xml:space="preserve">, </w:t>
      </w:r>
      <w:proofErr w:type="spellStart"/>
      <w:r>
        <w:t>solchs</w:t>
      </w:r>
      <w:proofErr w:type="spellEnd"/>
      <w:r>
        <w:t xml:space="preserve"> </w:t>
      </w:r>
      <w:proofErr w:type="spellStart"/>
      <w:r>
        <w:t>Liecht</w:t>
      </w:r>
      <w:proofErr w:type="spellEnd"/>
      <w:r>
        <w:t xml:space="preserve"> putzen und reinigen, Gotte zu lob, und gemeiner Christenheit zu </w:t>
      </w:r>
      <w:proofErr w:type="spellStart"/>
      <w:r>
        <w:t>besserung</w:t>
      </w:r>
      <w:proofErr w:type="spellEnd"/>
      <w:r>
        <w:t xml:space="preserve">. Darnach sehen viel Kirchen und Gemeinen </w:t>
      </w:r>
      <w:proofErr w:type="spellStart"/>
      <w:r>
        <w:t>auff</w:t>
      </w:r>
      <w:proofErr w:type="spellEnd"/>
      <w:r>
        <w:t xml:space="preserve"> uns, und nach dem sie gesehen, wie wir uns durch </w:t>
      </w:r>
      <w:proofErr w:type="spellStart"/>
      <w:r>
        <w:t>gottes</w:t>
      </w:r>
      <w:proofErr w:type="spellEnd"/>
      <w:r>
        <w:t xml:space="preserve"> </w:t>
      </w:r>
      <w:proofErr w:type="spellStart"/>
      <w:r>
        <w:t>gnade</w:t>
      </w:r>
      <w:proofErr w:type="spellEnd"/>
      <w:r>
        <w:t xml:space="preserve"> in vorigen </w:t>
      </w:r>
      <w:proofErr w:type="spellStart"/>
      <w:r>
        <w:t>zeiten</w:t>
      </w:r>
      <w:proofErr w:type="spellEnd"/>
      <w:r>
        <w:t xml:space="preserve">, gegen die </w:t>
      </w:r>
      <w:proofErr w:type="spellStart"/>
      <w:r>
        <w:t>enderungen</w:t>
      </w:r>
      <w:proofErr w:type="spellEnd"/>
      <w:r>
        <w:t xml:space="preserve">, so </w:t>
      </w:r>
      <w:proofErr w:type="spellStart"/>
      <w:r>
        <w:t>fürhanden</w:t>
      </w:r>
      <w:proofErr w:type="spellEnd"/>
      <w:r>
        <w:t xml:space="preserve"> gewesen, gehalten, geben sie auch </w:t>
      </w:r>
      <w:proofErr w:type="spellStart"/>
      <w:r>
        <w:t>vleissig</w:t>
      </w:r>
      <w:proofErr w:type="spellEnd"/>
      <w:r>
        <w:t xml:space="preserve"> acht </w:t>
      </w:r>
      <w:proofErr w:type="spellStart"/>
      <w:r>
        <w:t>drauff</w:t>
      </w:r>
      <w:proofErr w:type="spellEnd"/>
      <w:r>
        <w:t xml:space="preserve">, was wir zu den Mancherley Secten, so allenthalben nu </w:t>
      </w:r>
      <w:proofErr w:type="spellStart"/>
      <w:r>
        <w:t>heuffig</w:t>
      </w:r>
      <w:proofErr w:type="spellEnd"/>
      <w:r>
        <w:t xml:space="preserve"> entstehen, sagen wöllen, </w:t>
      </w:r>
      <w:proofErr w:type="spellStart"/>
      <w:r>
        <w:t>Unnd</w:t>
      </w:r>
      <w:proofErr w:type="spellEnd"/>
      <w:r>
        <w:t xml:space="preserve"> solche nu mit stillschweigen </w:t>
      </w:r>
      <w:proofErr w:type="spellStart"/>
      <w:r>
        <w:t>auffzuhalten</w:t>
      </w:r>
      <w:proofErr w:type="spellEnd"/>
      <w:r>
        <w:t xml:space="preserve">, </w:t>
      </w:r>
      <w:proofErr w:type="spellStart"/>
      <w:r>
        <w:t>unnd</w:t>
      </w:r>
      <w:proofErr w:type="spellEnd"/>
      <w:r>
        <w:t xml:space="preserve"> im </w:t>
      </w:r>
      <w:proofErr w:type="spellStart"/>
      <w:r>
        <w:t>zweiffel</w:t>
      </w:r>
      <w:proofErr w:type="spellEnd"/>
      <w:r>
        <w:t xml:space="preserve"> stecken zu lassen, und nicht zu dienen, wüste ich für Gott schwerlich </w:t>
      </w:r>
      <w:proofErr w:type="spellStart"/>
      <w:r>
        <w:t>zuverantworten</w:t>
      </w:r>
      <w:proofErr w:type="spellEnd"/>
      <w:r>
        <w:t xml:space="preserve"> sein. Uber das haben unser etliche, in </w:t>
      </w:r>
      <w:proofErr w:type="spellStart"/>
      <w:r>
        <w:t>Schrifften</w:t>
      </w:r>
      <w:proofErr w:type="spellEnd"/>
      <w:r>
        <w:t xml:space="preserve"> unter unserm </w:t>
      </w:r>
      <w:proofErr w:type="spellStart"/>
      <w:r>
        <w:t>namen</w:t>
      </w:r>
      <w:proofErr w:type="spellEnd"/>
      <w:r>
        <w:t xml:space="preserve"> für dieser zeit, </w:t>
      </w:r>
      <w:proofErr w:type="spellStart"/>
      <w:r>
        <w:t>inn</w:t>
      </w:r>
      <w:proofErr w:type="spellEnd"/>
      <w:r>
        <w:t xml:space="preserve"> Druck </w:t>
      </w:r>
      <w:proofErr w:type="spellStart"/>
      <w:r>
        <w:t>ausgangen</w:t>
      </w:r>
      <w:proofErr w:type="spellEnd"/>
      <w:r>
        <w:t xml:space="preserve">, der </w:t>
      </w:r>
      <w:proofErr w:type="spellStart"/>
      <w:r>
        <w:t>irrthumb</w:t>
      </w:r>
      <w:proofErr w:type="spellEnd"/>
      <w:r>
        <w:t xml:space="preserve"> eins teils angriffen </w:t>
      </w:r>
      <w:proofErr w:type="spellStart"/>
      <w:r>
        <w:t>unnd</w:t>
      </w:r>
      <w:proofErr w:type="spellEnd"/>
      <w:r>
        <w:t xml:space="preserve"> verlegt, </w:t>
      </w:r>
      <w:proofErr w:type="spellStart"/>
      <w:r>
        <w:t>welchs</w:t>
      </w:r>
      <w:proofErr w:type="spellEnd"/>
      <w:r>
        <w:t xml:space="preserve"> viel frommer Christen zu hohem </w:t>
      </w:r>
      <w:proofErr w:type="spellStart"/>
      <w:r>
        <w:t>danck</w:t>
      </w:r>
      <w:proofErr w:type="spellEnd"/>
      <w:r>
        <w:t xml:space="preserve"> </w:t>
      </w:r>
      <w:proofErr w:type="spellStart"/>
      <w:r>
        <w:t>auffgenomen</w:t>
      </w:r>
      <w:proofErr w:type="spellEnd"/>
      <w:r>
        <w:t xml:space="preserve">, </w:t>
      </w:r>
      <w:proofErr w:type="spellStart"/>
      <w:r>
        <w:t>trost</w:t>
      </w:r>
      <w:proofErr w:type="spellEnd"/>
      <w:r>
        <w:t xml:space="preserve"> und </w:t>
      </w:r>
      <w:proofErr w:type="spellStart"/>
      <w:r>
        <w:t>lere</w:t>
      </w:r>
      <w:proofErr w:type="spellEnd"/>
      <w:r>
        <w:t xml:space="preserve"> daraus </w:t>
      </w:r>
      <w:proofErr w:type="spellStart"/>
      <w:r>
        <w:t>gefasset</w:t>
      </w:r>
      <w:proofErr w:type="spellEnd"/>
      <w:r>
        <w:t xml:space="preserve"> haben. </w:t>
      </w:r>
      <w:proofErr w:type="spellStart"/>
      <w:r>
        <w:t>Solten</w:t>
      </w:r>
      <w:proofErr w:type="spellEnd"/>
      <w:r>
        <w:t xml:space="preserve"> wir nu zu den andern, die eins teils </w:t>
      </w:r>
      <w:proofErr w:type="spellStart"/>
      <w:r>
        <w:t>grewlicher</w:t>
      </w:r>
      <w:proofErr w:type="spellEnd"/>
      <w:r>
        <w:t xml:space="preserve">, eins theils listiger sind, stillschweigen, würde uns und unserm </w:t>
      </w:r>
      <w:proofErr w:type="spellStart"/>
      <w:r>
        <w:t>Lehreampt</w:t>
      </w:r>
      <w:proofErr w:type="spellEnd"/>
      <w:r>
        <w:t xml:space="preserve">, zu kleinem </w:t>
      </w:r>
      <w:proofErr w:type="spellStart"/>
      <w:r>
        <w:t>gelimpff</w:t>
      </w:r>
      <w:proofErr w:type="spellEnd"/>
      <w:r>
        <w:t xml:space="preserve"> gereichen. Darzu werden wir auch von etlichen unsern </w:t>
      </w:r>
      <w:proofErr w:type="spellStart"/>
      <w:r>
        <w:t>Misgünnern</w:t>
      </w:r>
      <w:proofErr w:type="spellEnd"/>
      <w:r>
        <w:t xml:space="preserve">, bey </w:t>
      </w:r>
      <w:proofErr w:type="spellStart"/>
      <w:r>
        <w:t>frembden</w:t>
      </w:r>
      <w:proofErr w:type="spellEnd"/>
      <w:r>
        <w:t xml:space="preserve"> </w:t>
      </w:r>
      <w:proofErr w:type="spellStart"/>
      <w:r>
        <w:t>Herrschafften</w:t>
      </w:r>
      <w:proofErr w:type="spellEnd"/>
      <w:r>
        <w:t xml:space="preserve">, und Stedten ausgetragen, und </w:t>
      </w:r>
      <w:proofErr w:type="spellStart"/>
      <w:r>
        <w:t>schrifftlichen</w:t>
      </w:r>
      <w:proofErr w:type="spellEnd"/>
      <w:r>
        <w:t xml:space="preserve"> beschuldigt, als </w:t>
      </w:r>
      <w:proofErr w:type="spellStart"/>
      <w:r>
        <w:t>solten</w:t>
      </w:r>
      <w:proofErr w:type="spellEnd"/>
      <w:r>
        <w:t xml:space="preserve"> wir in dieser Herrschaft, von guten </w:t>
      </w:r>
      <w:proofErr w:type="spellStart"/>
      <w:r>
        <w:t>wercken</w:t>
      </w:r>
      <w:proofErr w:type="spellEnd"/>
      <w:r>
        <w:t xml:space="preserve"> anders </w:t>
      </w:r>
      <w:proofErr w:type="spellStart"/>
      <w:r>
        <w:t>leren</w:t>
      </w:r>
      <w:proofErr w:type="spellEnd"/>
      <w:r>
        <w:t xml:space="preserve">, denn sichs nach </w:t>
      </w:r>
      <w:proofErr w:type="spellStart"/>
      <w:r>
        <w:t>ausweisung</w:t>
      </w:r>
      <w:proofErr w:type="spellEnd"/>
      <w:r>
        <w:t xml:space="preserve"> heiliger </w:t>
      </w:r>
      <w:proofErr w:type="spellStart"/>
      <w:r>
        <w:t>Schrifft</w:t>
      </w:r>
      <w:proofErr w:type="spellEnd"/>
      <w:r>
        <w:t xml:space="preserve"> </w:t>
      </w:r>
      <w:proofErr w:type="spellStart"/>
      <w:r>
        <w:t>gebüret</w:t>
      </w:r>
      <w:proofErr w:type="spellEnd"/>
      <w:r>
        <w:t xml:space="preserve">, und also die Leute </w:t>
      </w:r>
      <w:proofErr w:type="spellStart"/>
      <w:r>
        <w:t>gantz</w:t>
      </w:r>
      <w:proofErr w:type="spellEnd"/>
      <w:r>
        <w:t xml:space="preserve"> frey machen, von allem gehorsam des </w:t>
      </w:r>
      <w:proofErr w:type="spellStart"/>
      <w:r>
        <w:t>Götlichen</w:t>
      </w:r>
      <w:proofErr w:type="spellEnd"/>
      <w:r>
        <w:t xml:space="preserve"> </w:t>
      </w:r>
      <w:proofErr w:type="spellStart"/>
      <w:r>
        <w:t>gesetzes</w:t>
      </w:r>
      <w:proofErr w:type="spellEnd"/>
      <w:r>
        <w:t xml:space="preserve">, darinnen uns doch </w:t>
      </w:r>
      <w:proofErr w:type="spellStart"/>
      <w:r>
        <w:t>warlich</w:t>
      </w:r>
      <w:proofErr w:type="spellEnd"/>
      <w:r>
        <w:t xml:space="preserve"> </w:t>
      </w:r>
      <w:proofErr w:type="spellStart"/>
      <w:r>
        <w:t>ungütlich</w:t>
      </w:r>
      <w:proofErr w:type="spellEnd"/>
      <w:r>
        <w:t xml:space="preserve"> </w:t>
      </w:r>
      <w:proofErr w:type="spellStart"/>
      <w:r>
        <w:t>unnd</w:t>
      </w:r>
      <w:proofErr w:type="spellEnd"/>
      <w:r>
        <w:t xml:space="preserve"> unrecht geschicht, und wir allein dieser </w:t>
      </w:r>
      <w:proofErr w:type="spellStart"/>
      <w:r>
        <w:t>ungegründten</w:t>
      </w:r>
      <w:proofErr w:type="spellEnd"/>
      <w:r>
        <w:t xml:space="preserve"> </w:t>
      </w:r>
      <w:proofErr w:type="spellStart"/>
      <w:r>
        <w:t>auflage</w:t>
      </w:r>
      <w:proofErr w:type="spellEnd"/>
      <w:r>
        <w:t xml:space="preserve"> halben, dem heiligen </w:t>
      </w:r>
      <w:proofErr w:type="spellStart"/>
      <w:r>
        <w:t>Ministerio</w:t>
      </w:r>
      <w:proofErr w:type="spellEnd"/>
      <w:r>
        <w:t xml:space="preserve"> zu ehren, </w:t>
      </w:r>
      <w:proofErr w:type="spellStart"/>
      <w:r>
        <w:t>ursach</w:t>
      </w:r>
      <w:proofErr w:type="spellEnd"/>
      <w:r>
        <w:t xml:space="preserve"> </w:t>
      </w:r>
      <w:proofErr w:type="spellStart"/>
      <w:r>
        <w:t>gnug</w:t>
      </w:r>
      <w:proofErr w:type="spellEnd"/>
      <w:r>
        <w:t xml:space="preserve"> haben </w:t>
      </w:r>
      <w:proofErr w:type="spellStart"/>
      <w:r>
        <w:t>solten</w:t>
      </w:r>
      <w:proofErr w:type="spellEnd"/>
      <w:r>
        <w:t xml:space="preserve">, </w:t>
      </w:r>
      <w:proofErr w:type="spellStart"/>
      <w:r>
        <w:t>Schrifftliche</w:t>
      </w:r>
      <w:proofErr w:type="spellEnd"/>
      <w:r>
        <w:t xml:space="preserve"> </w:t>
      </w:r>
      <w:proofErr w:type="spellStart"/>
      <w:r>
        <w:t>bekentnis</w:t>
      </w:r>
      <w:proofErr w:type="spellEnd"/>
      <w:r>
        <w:t xml:space="preserve"> unserer </w:t>
      </w:r>
      <w:proofErr w:type="spellStart"/>
      <w:r>
        <w:t>lere</w:t>
      </w:r>
      <w:proofErr w:type="spellEnd"/>
      <w:r>
        <w:t xml:space="preserve">, und dagegen </w:t>
      </w:r>
      <w:proofErr w:type="spellStart"/>
      <w:r>
        <w:t>verlegung</w:t>
      </w:r>
      <w:proofErr w:type="spellEnd"/>
      <w:r>
        <w:t xml:space="preserve"> falscher Lehre zu </w:t>
      </w:r>
      <w:proofErr w:type="spellStart"/>
      <w:r>
        <w:t>publicieren</w:t>
      </w:r>
      <w:proofErr w:type="spellEnd"/>
      <w:r>
        <w:t xml:space="preserve">. </w:t>
      </w:r>
    </w:p>
    <w:p w14:paraId="64E891D4" w14:textId="77777777" w:rsidR="008F11BA" w:rsidRDefault="008F11BA" w:rsidP="008F11BA">
      <w:pPr>
        <w:pStyle w:val="StandardWeb"/>
      </w:pPr>
      <w:r>
        <w:t xml:space="preserve">Ich geschweige jetzt, das damit auch den </w:t>
      </w:r>
      <w:proofErr w:type="spellStart"/>
      <w:r>
        <w:t>verfüreten</w:t>
      </w:r>
      <w:proofErr w:type="spellEnd"/>
      <w:r>
        <w:t xml:space="preserve">, durch Gottes </w:t>
      </w:r>
      <w:proofErr w:type="spellStart"/>
      <w:r>
        <w:t>hülffe</w:t>
      </w:r>
      <w:proofErr w:type="spellEnd"/>
      <w:r>
        <w:t xml:space="preserve"> möchte gedienet, und derselbigen nicht wenig </w:t>
      </w:r>
      <w:proofErr w:type="spellStart"/>
      <w:r>
        <w:t>köndten</w:t>
      </w:r>
      <w:proofErr w:type="spellEnd"/>
      <w:r>
        <w:t xml:space="preserve"> </w:t>
      </w:r>
      <w:proofErr w:type="spellStart"/>
      <w:r>
        <w:t>widerumb</w:t>
      </w:r>
      <w:proofErr w:type="spellEnd"/>
      <w:r>
        <w:t xml:space="preserve"> zu recht bracht werden, Denn wir guter </w:t>
      </w:r>
      <w:proofErr w:type="spellStart"/>
      <w:r>
        <w:t>hoffnunge</w:t>
      </w:r>
      <w:proofErr w:type="spellEnd"/>
      <w:r>
        <w:t xml:space="preserve"> sind, da derselbigen etliche unser </w:t>
      </w:r>
      <w:proofErr w:type="spellStart"/>
      <w:r>
        <w:t>bekentnis</w:t>
      </w:r>
      <w:proofErr w:type="spellEnd"/>
      <w:r>
        <w:t xml:space="preserve"> der </w:t>
      </w:r>
      <w:proofErr w:type="spellStart"/>
      <w:r>
        <w:t>lere</w:t>
      </w:r>
      <w:proofErr w:type="spellEnd"/>
      <w:r>
        <w:t xml:space="preserve">, mit </w:t>
      </w:r>
      <w:proofErr w:type="spellStart"/>
      <w:r>
        <w:t>angehengeter</w:t>
      </w:r>
      <w:proofErr w:type="spellEnd"/>
      <w:r>
        <w:t xml:space="preserve"> </w:t>
      </w:r>
      <w:proofErr w:type="spellStart"/>
      <w:r>
        <w:t>widerlegung</w:t>
      </w:r>
      <w:proofErr w:type="spellEnd"/>
      <w:r>
        <w:t xml:space="preserve"> der </w:t>
      </w:r>
      <w:proofErr w:type="spellStart"/>
      <w:r>
        <w:t>irrthumb</w:t>
      </w:r>
      <w:proofErr w:type="spellEnd"/>
      <w:r>
        <w:t xml:space="preserve">, lesen würden, das sie durch </w:t>
      </w:r>
      <w:proofErr w:type="spellStart"/>
      <w:r>
        <w:t>gnade</w:t>
      </w:r>
      <w:proofErr w:type="spellEnd"/>
      <w:r>
        <w:t xml:space="preserve"> des heiligen Geists </w:t>
      </w:r>
      <w:proofErr w:type="spellStart"/>
      <w:r>
        <w:t>erleucht</w:t>
      </w:r>
      <w:proofErr w:type="spellEnd"/>
      <w:r>
        <w:t xml:space="preserve">, </w:t>
      </w:r>
      <w:proofErr w:type="spellStart"/>
      <w:r>
        <w:t>iren</w:t>
      </w:r>
      <w:proofErr w:type="spellEnd"/>
      <w:r>
        <w:t xml:space="preserve"> </w:t>
      </w:r>
      <w:proofErr w:type="spellStart"/>
      <w:r>
        <w:t>irrthumb</w:t>
      </w:r>
      <w:proofErr w:type="spellEnd"/>
      <w:r>
        <w:t xml:space="preserve"> erkennen, </w:t>
      </w:r>
      <w:proofErr w:type="spellStart"/>
      <w:r>
        <w:t>widerkeren</w:t>
      </w:r>
      <w:proofErr w:type="spellEnd"/>
      <w:r>
        <w:t xml:space="preserve">, und zu uns </w:t>
      </w:r>
      <w:proofErr w:type="spellStart"/>
      <w:r>
        <w:t>tretten</w:t>
      </w:r>
      <w:proofErr w:type="spellEnd"/>
      <w:r>
        <w:t xml:space="preserve"> würden. Sintemal die </w:t>
      </w:r>
      <w:proofErr w:type="spellStart"/>
      <w:r>
        <w:t>Schrifft</w:t>
      </w:r>
      <w:proofErr w:type="spellEnd"/>
      <w:r>
        <w:t xml:space="preserve"> also gestellet, das die </w:t>
      </w:r>
      <w:proofErr w:type="spellStart"/>
      <w:r>
        <w:t>irrthumb</w:t>
      </w:r>
      <w:proofErr w:type="spellEnd"/>
      <w:r>
        <w:t xml:space="preserve"> </w:t>
      </w:r>
      <w:proofErr w:type="spellStart"/>
      <w:r>
        <w:t>auffs</w:t>
      </w:r>
      <w:proofErr w:type="spellEnd"/>
      <w:r>
        <w:t xml:space="preserve"> aller </w:t>
      </w:r>
      <w:proofErr w:type="spellStart"/>
      <w:r>
        <w:t>gelimpfigst</w:t>
      </w:r>
      <w:proofErr w:type="spellEnd"/>
      <w:r>
        <w:t xml:space="preserve"> verleget, und kein </w:t>
      </w:r>
      <w:proofErr w:type="spellStart"/>
      <w:r>
        <w:t>mensch</w:t>
      </w:r>
      <w:proofErr w:type="spellEnd"/>
      <w:r>
        <w:t xml:space="preserve"> </w:t>
      </w:r>
      <w:proofErr w:type="spellStart"/>
      <w:r>
        <w:t>geschmehet</w:t>
      </w:r>
      <w:proofErr w:type="spellEnd"/>
      <w:r>
        <w:t xml:space="preserve">, noch </w:t>
      </w:r>
      <w:proofErr w:type="spellStart"/>
      <w:r>
        <w:t>verunglimpfft</w:t>
      </w:r>
      <w:proofErr w:type="spellEnd"/>
      <w:r>
        <w:t xml:space="preserve"> worden. Sondern in summa dahingerichtet ist, niemands weiter </w:t>
      </w:r>
      <w:proofErr w:type="spellStart"/>
      <w:r>
        <w:t>zuverbittern</w:t>
      </w:r>
      <w:proofErr w:type="spellEnd"/>
      <w:r>
        <w:t xml:space="preserve">, sondern die Irrenden wider zu gewinnen, </w:t>
      </w:r>
      <w:proofErr w:type="spellStart"/>
      <w:r>
        <w:t>unnd</w:t>
      </w:r>
      <w:proofErr w:type="spellEnd"/>
      <w:r>
        <w:t xml:space="preserve"> die Verlorenen wider zu recht zu bringen. </w:t>
      </w:r>
    </w:p>
    <w:p w14:paraId="492F6867" w14:textId="77777777" w:rsidR="008F11BA" w:rsidRDefault="008F11BA" w:rsidP="008F11BA">
      <w:pPr>
        <w:pStyle w:val="StandardWeb"/>
      </w:pPr>
      <w:r>
        <w:t xml:space="preserve">Wenn denn Gott der </w:t>
      </w:r>
      <w:proofErr w:type="spellStart"/>
      <w:r>
        <w:t>Allmechtige</w:t>
      </w:r>
      <w:proofErr w:type="spellEnd"/>
      <w:r>
        <w:t xml:space="preserve"> dazu sein </w:t>
      </w:r>
      <w:proofErr w:type="spellStart"/>
      <w:r>
        <w:t>gnade</w:t>
      </w:r>
      <w:proofErr w:type="spellEnd"/>
      <w:r>
        <w:t xml:space="preserve"> geben würde, wie </w:t>
      </w:r>
      <w:proofErr w:type="spellStart"/>
      <w:r>
        <w:t>hette</w:t>
      </w:r>
      <w:proofErr w:type="spellEnd"/>
      <w:r>
        <w:t xml:space="preserve"> solche Arbeit besser können angelegt werden? Denn sollen wir mit unserm leben, </w:t>
      </w:r>
      <w:proofErr w:type="spellStart"/>
      <w:r>
        <w:t>unnd</w:t>
      </w:r>
      <w:proofErr w:type="spellEnd"/>
      <w:r>
        <w:t xml:space="preserve"> guten </w:t>
      </w:r>
      <w:proofErr w:type="spellStart"/>
      <w:r>
        <w:t>Wercken</w:t>
      </w:r>
      <w:proofErr w:type="spellEnd"/>
      <w:r>
        <w:t xml:space="preserve">, denen die </w:t>
      </w:r>
      <w:proofErr w:type="spellStart"/>
      <w:r>
        <w:t>drauffen</w:t>
      </w:r>
      <w:proofErr w:type="spellEnd"/>
      <w:r>
        <w:t xml:space="preserve"> sind, gut </w:t>
      </w:r>
      <w:proofErr w:type="spellStart"/>
      <w:r>
        <w:t>exempel</w:t>
      </w:r>
      <w:proofErr w:type="spellEnd"/>
      <w:r>
        <w:t xml:space="preserve"> geben, </w:t>
      </w:r>
      <w:proofErr w:type="spellStart"/>
      <w:r>
        <w:t>unnd</w:t>
      </w:r>
      <w:proofErr w:type="spellEnd"/>
      <w:r>
        <w:t xml:space="preserve"> sie also </w:t>
      </w:r>
      <w:proofErr w:type="spellStart"/>
      <w:r>
        <w:t>gerzu</w:t>
      </w:r>
      <w:proofErr w:type="spellEnd"/>
      <w:r>
        <w:t xml:space="preserve"> ziehen, So werden wir ihnen </w:t>
      </w:r>
      <w:proofErr w:type="spellStart"/>
      <w:r>
        <w:lastRenderedPageBreak/>
        <w:t>warlich</w:t>
      </w:r>
      <w:proofErr w:type="spellEnd"/>
      <w:r>
        <w:t xml:space="preserve"> auch mit </w:t>
      </w:r>
      <w:proofErr w:type="spellStart"/>
      <w:r>
        <w:t>leren</w:t>
      </w:r>
      <w:proofErr w:type="spellEnd"/>
      <w:r>
        <w:t xml:space="preserve">, und schreiben zu dienen, und sie </w:t>
      </w:r>
      <w:proofErr w:type="spellStart"/>
      <w:r>
        <w:t>auff</w:t>
      </w:r>
      <w:proofErr w:type="spellEnd"/>
      <w:r>
        <w:t xml:space="preserve"> Gott, und die </w:t>
      </w:r>
      <w:proofErr w:type="spellStart"/>
      <w:r>
        <w:t>warheit</w:t>
      </w:r>
      <w:proofErr w:type="spellEnd"/>
      <w:r>
        <w:t xml:space="preserve"> zu weisen, </w:t>
      </w:r>
      <w:proofErr w:type="spellStart"/>
      <w:r>
        <w:t>schüldig</w:t>
      </w:r>
      <w:proofErr w:type="spellEnd"/>
      <w:r>
        <w:t xml:space="preserve"> und pflichtig sein. </w:t>
      </w:r>
    </w:p>
    <w:p w14:paraId="3AC510F5" w14:textId="77777777" w:rsidR="008F11BA" w:rsidRDefault="008F11BA" w:rsidP="008F11BA">
      <w:pPr>
        <w:pStyle w:val="StandardWeb"/>
      </w:pPr>
      <w:proofErr w:type="spellStart"/>
      <w:r>
        <w:t>Darumb</w:t>
      </w:r>
      <w:proofErr w:type="spellEnd"/>
      <w:r>
        <w:t xml:space="preserve"> ist es auch nichts geredt, das man sagt, Wir haben unsere eigene gewisse, befohlene Gemeine, derselbigen sollen wir mit </w:t>
      </w:r>
      <w:proofErr w:type="spellStart"/>
      <w:r>
        <w:t>vleis</w:t>
      </w:r>
      <w:proofErr w:type="spellEnd"/>
      <w:r>
        <w:t xml:space="preserve"> warten, und ihr mit lehren, </w:t>
      </w:r>
      <w:proofErr w:type="spellStart"/>
      <w:r>
        <w:t>ermanen</w:t>
      </w:r>
      <w:proofErr w:type="spellEnd"/>
      <w:r>
        <w:t xml:space="preserve"> und warnen pflegen, </w:t>
      </w:r>
      <w:proofErr w:type="spellStart"/>
      <w:r>
        <w:t>unnd</w:t>
      </w:r>
      <w:proofErr w:type="spellEnd"/>
      <w:r>
        <w:t xml:space="preserve"> uns nicht </w:t>
      </w:r>
      <w:proofErr w:type="spellStart"/>
      <w:r>
        <w:t>grembder</w:t>
      </w:r>
      <w:proofErr w:type="spellEnd"/>
      <w:r>
        <w:t xml:space="preserve"> Gemeinen </w:t>
      </w:r>
      <w:proofErr w:type="spellStart"/>
      <w:r>
        <w:t>annemen</w:t>
      </w:r>
      <w:proofErr w:type="spellEnd"/>
      <w:r>
        <w:t xml:space="preserve">, oder was sich daselbst für </w:t>
      </w:r>
      <w:proofErr w:type="spellStart"/>
      <w:r>
        <w:t>irrthumb</w:t>
      </w:r>
      <w:proofErr w:type="spellEnd"/>
      <w:r>
        <w:t xml:space="preserve"> zutrage, uns bekümmern. Sis sage ich, sind </w:t>
      </w:r>
      <w:proofErr w:type="spellStart"/>
      <w:r>
        <w:t>unbedechtige</w:t>
      </w:r>
      <w:proofErr w:type="spellEnd"/>
      <w:r>
        <w:t xml:space="preserve"> reden, Denn ob </w:t>
      </w:r>
      <w:proofErr w:type="spellStart"/>
      <w:r>
        <w:t>wol</w:t>
      </w:r>
      <w:proofErr w:type="spellEnd"/>
      <w:r>
        <w:t xml:space="preserve"> ein jeder seiner befohlenen Gemein mit </w:t>
      </w:r>
      <w:proofErr w:type="spellStart"/>
      <w:r>
        <w:t>vleis</w:t>
      </w:r>
      <w:proofErr w:type="spellEnd"/>
      <w:r>
        <w:t xml:space="preserve">, und </w:t>
      </w:r>
      <w:proofErr w:type="spellStart"/>
      <w:r>
        <w:t>trewen</w:t>
      </w:r>
      <w:proofErr w:type="spellEnd"/>
      <w:r>
        <w:t xml:space="preserve"> </w:t>
      </w:r>
      <w:proofErr w:type="spellStart"/>
      <w:r>
        <w:t>wrten</w:t>
      </w:r>
      <w:proofErr w:type="spellEnd"/>
      <w:r>
        <w:t xml:space="preserve"> soll, </w:t>
      </w:r>
      <w:proofErr w:type="spellStart"/>
      <w:r>
        <w:t>unnd</w:t>
      </w:r>
      <w:proofErr w:type="spellEnd"/>
      <w:r>
        <w:t xml:space="preserve"> sie </w:t>
      </w:r>
      <w:proofErr w:type="spellStart"/>
      <w:r>
        <w:t>umb</w:t>
      </w:r>
      <w:proofErr w:type="spellEnd"/>
      <w:r>
        <w:t xml:space="preserve"> anderer willen nicht </w:t>
      </w:r>
      <w:proofErr w:type="spellStart"/>
      <w:r>
        <w:t>verseumen</w:t>
      </w:r>
      <w:proofErr w:type="spellEnd"/>
      <w:r>
        <w:t xml:space="preserve">, so </w:t>
      </w:r>
      <w:proofErr w:type="spellStart"/>
      <w:r>
        <w:t>kömpt</w:t>
      </w:r>
      <w:proofErr w:type="spellEnd"/>
      <w:r>
        <w:t xml:space="preserve"> es doch </w:t>
      </w:r>
      <w:proofErr w:type="spellStart"/>
      <w:r>
        <w:t>offt</w:t>
      </w:r>
      <w:proofErr w:type="spellEnd"/>
      <w:r>
        <w:t xml:space="preserve">, das einer </w:t>
      </w:r>
      <w:proofErr w:type="spellStart"/>
      <w:r>
        <w:t>inn</w:t>
      </w:r>
      <w:proofErr w:type="spellEnd"/>
      <w:r>
        <w:t xml:space="preserve"> der noth, und auch </w:t>
      </w:r>
      <w:proofErr w:type="spellStart"/>
      <w:r>
        <w:t>sonsten</w:t>
      </w:r>
      <w:proofErr w:type="spellEnd"/>
      <w:r>
        <w:t xml:space="preserve"> mit </w:t>
      </w:r>
      <w:proofErr w:type="spellStart"/>
      <w:r>
        <w:t>rath</w:t>
      </w:r>
      <w:proofErr w:type="spellEnd"/>
      <w:r>
        <w:t xml:space="preserve"> und </w:t>
      </w:r>
      <w:proofErr w:type="spellStart"/>
      <w:r>
        <w:t>Schrifften</w:t>
      </w:r>
      <w:proofErr w:type="spellEnd"/>
      <w:r>
        <w:t xml:space="preserve">, einer andern Kirchen, ohne </w:t>
      </w:r>
      <w:proofErr w:type="spellStart"/>
      <w:r>
        <w:t>nachteil</w:t>
      </w:r>
      <w:proofErr w:type="spellEnd"/>
      <w:r>
        <w:t xml:space="preserve"> der seinen, dienen kan, Und wenn solchs die noth erfordert, auch zu thun </w:t>
      </w:r>
      <w:proofErr w:type="spellStart"/>
      <w:r>
        <w:t>schüldig</w:t>
      </w:r>
      <w:proofErr w:type="spellEnd"/>
      <w:r>
        <w:t xml:space="preserve"> ist, dieweil wir doch alle </w:t>
      </w:r>
      <w:proofErr w:type="spellStart"/>
      <w:r>
        <w:t>semptlich</w:t>
      </w:r>
      <w:proofErr w:type="spellEnd"/>
      <w:r>
        <w:t xml:space="preserve"> zugleich ein einige Kirche und gemeine Christi sind, und ein jede sondere gemeine, ein </w:t>
      </w:r>
      <w:proofErr w:type="spellStart"/>
      <w:r>
        <w:t>glied</w:t>
      </w:r>
      <w:proofErr w:type="spellEnd"/>
      <w:r>
        <w:t xml:space="preserve"> und stücke ist, der </w:t>
      </w:r>
      <w:proofErr w:type="spellStart"/>
      <w:r>
        <w:t>gantzen</w:t>
      </w:r>
      <w:proofErr w:type="spellEnd"/>
      <w:r>
        <w:t xml:space="preserve"> Gemeine, Und demnach, wie ein </w:t>
      </w:r>
      <w:proofErr w:type="spellStart"/>
      <w:r>
        <w:t>glied</w:t>
      </w:r>
      <w:proofErr w:type="spellEnd"/>
      <w:r>
        <w:t xml:space="preserve"> dem andern, </w:t>
      </w:r>
      <w:proofErr w:type="spellStart"/>
      <w:r>
        <w:t>one</w:t>
      </w:r>
      <w:proofErr w:type="spellEnd"/>
      <w:r>
        <w:t xml:space="preserve"> des </w:t>
      </w:r>
      <w:proofErr w:type="spellStart"/>
      <w:r>
        <w:t>leibs</w:t>
      </w:r>
      <w:proofErr w:type="spellEnd"/>
      <w:r>
        <w:t xml:space="preserve"> </w:t>
      </w:r>
      <w:proofErr w:type="spellStart"/>
      <w:r>
        <w:t>nachteil</w:t>
      </w:r>
      <w:proofErr w:type="spellEnd"/>
      <w:r>
        <w:t xml:space="preserve"> oder schaden, dienet, Also auch </w:t>
      </w:r>
      <w:proofErr w:type="spellStart"/>
      <w:r>
        <w:t>billich</w:t>
      </w:r>
      <w:proofErr w:type="spellEnd"/>
      <w:r>
        <w:t xml:space="preserve"> eine Gemeine der andern, durch ihre Lehrer und </w:t>
      </w:r>
      <w:proofErr w:type="spellStart"/>
      <w:r>
        <w:t>Fürsteher</w:t>
      </w:r>
      <w:proofErr w:type="spellEnd"/>
      <w:r>
        <w:t xml:space="preserve">. Ist es dich nicht </w:t>
      </w:r>
      <w:proofErr w:type="spellStart"/>
      <w:r>
        <w:t>unbillich</w:t>
      </w:r>
      <w:proofErr w:type="spellEnd"/>
      <w:r>
        <w:t xml:space="preserve">, dass in </w:t>
      </w:r>
      <w:proofErr w:type="spellStart"/>
      <w:r>
        <w:t>fewers</w:t>
      </w:r>
      <w:proofErr w:type="spellEnd"/>
      <w:r>
        <w:t xml:space="preserve"> noth eine </w:t>
      </w:r>
      <w:proofErr w:type="spellStart"/>
      <w:r>
        <w:t>Dorffschafft</w:t>
      </w:r>
      <w:proofErr w:type="spellEnd"/>
      <w:r>
        <w:t xml:space="preserve">, der andern </w:t>
      </w:r>
      <w:proofErr w:type="spellStart"/>
      <w:r>
        <w:t>zuhülff</w:t>
      </w:r>
      <w:proofErr w:type="spellEnd"/>
      <w:r>
        <w:t xml:space="preserve"> </w:t>
      </w:r>
      <w:proofErr w:type="spellStart"/>
      <w:r>
        <w:t>kömpt</w:t>
      </w:r>
      <w:proofErr w:type="spellEnd"/>
      <w:r>
        <w:t xml:space="preserve">, und </w:t>
      </w:r>
      <w:proofErr w:type="spellStart"/>
      <w:r>
        <w:t>leschen</w:t>
      </w:r>
      <w:proofErr w:type="spellEnd"/>
      <w:r>
        <w:t xml:space="preserve"> </w:t>
      </w:r>
      <w:proofErr w:type="spellStart"/>
      <w:r>
        <w:t>hilffet</w:t>
      </w:r>
      <w:proofErr w:type="spellEnd"/>
      <w:r>
        <w:t xml:space="preserve">, das der schade nicht </w:t>
      </w:r>
      <w:proofErr w:type="spellStart"/>
      <w:r>
        <w:t>uberhand</w:t>
      </w:r>
      <w:proofErr w:type="spellEnd"/>
      <w:r>
        <w:t xml:space="preserve"> </w:t>
      </w:r>
      <w:proofErr w:type="spellStart"/>
      <w:r>
        <w:t>neme</w:t>
      </w:r>
      <w:proofErr w:type="spellEnd"/>
      <w:r>
        <w:t xml:space="preserve">, </w:t>
      </w:r>
      <w:proofErr w:type="spellStart"/>
      <w:r>
        <w:t>unnd</w:t>
      </w:r>
      <w:proofErr w:type="spellEnd"/>
      <w:r>
        <w:t xml:space="preserve"> was vom </w:t>
      </w:r>
      <w:proofErr w:type="spellStart"/>
      <w:r>
        <w:t>fewer</w:t>
      </w:r>
      <w:proofErr w:type="spellEnd"/>
      <w:r>
        <w:t xml:space="preserve"> noch nicht erreicht worden, gerettet werde, </w:t>
      </w:r>
      <w:proofErr w:type="spellStart"/>
      <w:r>
        <w:t>Solten</w:t>
      </w:r>
      <w:proofErr w:type="spellEnd"/>
      <w:r>
        <w:t xml:space="preserve"> wir denn nicht viel mehr </w:t>
      </w:r>
      <w:proofErr w:type="spellStart"/>
      <w:r>
        <w:t>inn</w:t>
      </w:r>
      <w:proofErr w:type="spellEnd"/>
      <w:r>
        <w:t xml:space="preserve"> solchen Geistlichen </w:t>
      </w:r>
      <w:proofErr w:type="spellStart"/>
      <w:r>
        <w:t>gefehrligkeiten</w:t>
      </w:r>
      <w:proofErr w:type="spellEnd"/>
      <w:r>
        <w:t xml:space="preserve">, andern Gemeinen, mit schreiben und lehren, </w:t>
      </w:r>
      <w:proofErr w:type="spellStart"/>
      <w:r>
        <w:t>unterricht</w:t>
      </w:r>
      <w:proofErr w:type="spellEnd"/>
      <w:r>
        <w:t xml:space="preserve"> und </w:t>
      </w:r>
      <w:proofErr w:type="spellStart"/>
      <w:r>
        <w:t>verlegung</w:t>
      </w:r>
      <w:proofErr w:type="spellEnd"/>
      <w:r>
        <w:t xml:space="preserve"> zu </w:t>
      </w:r>
      <w:proofErr w:type="spellStart"/>
      <w:r>
        <w:t>hülff</w:t>
      </w:r>
      <w:proofErr w:type="spellEnd"/>
      <w:r>
        <w:t xml:space="preserve"> kommen, und solchen </w:t>
      </w:r>
      <w:proofErr w:type="spellStart"/>
      <w:r>
        <w:t>brand</w:t>
      </w:r>
      <w:proofErr w:type="spellEnd"/>
      <w:r>
        <w:t xml:space="preserve"> der Gewissen </w:t>
      </w:r>
      <w:proofErr w:type="spellStart"/>
      <w:r>
        <w:t>leschen</w:t>
      </w:r>
      <w:proofErr w:type="spellEnd"/>
      <w:r>
        <w:t xml:space="preserve">, und die damit noch nicht entzündet noch </w:t>
      </w:r>
      <w:proofErr w:type="spellStart"/>
      <w:r>
        <w:t>vergifftet</w:t>
      </w:r>
      <w:proofErr w:type="spellEnd"/>
      <w:r>
        <w:t xml:space="preserve">, retten? Es erfordert je solchs Gottes gebot, und die Liebe. solche unserer nachkommen, unserer und anderer Leute hohe </w:t>
      </w:r>
      <w:proofErr w:type="spellStart"/>
      <w:r>
        <w:t>notturft</w:t>
      </w:r>
      <w:proofErr w:type="spellEnd"/>
      <w:r>
        <w:t xml:space="preserve">, ist </w:t>
      </w:r>
      <w:proofErr w:type="spellStart"/>
      <w:r>
        <w:t>warlich</w:t>
      </w:r>
      <w:proofErr w:type="spellEnd"/>
      <w:r>
        <w:t xml:space="preserve"> </w:t>
      </w:r>
      <w:proofErr w:type="spellStart"/>
      <w:r>
        <w:t>disfals</w:t>
      </w:r>
      <w:proofErr w:type="spellEnd"/>
      <w:r>
        <w:t xml:space="preserve"> </w:t>
      </w:r>
      <w:proofErr w:type="spellStart"/>
      <w:r>
        <w:t>wol</w:t>
      </w:r>
      <w:proofErr w:type="spellEnd"/>
      <w:r>
        <w:t xml:space="preserve"> </w:t>
      </w:r>
      <w:proofErr w:type="spellStart"/>
      <w:r>
        <w:t>zuerwegen</w:t>
      </w:r>
      <w:proofErr w:type="spellEnd"/>
      <w:r>
        <w:t xml:space="preserve">. </w:t>
      </w:r>
    </w:p>
    <w:p w14:paraId="3528632B" w14:textId="77777777" w:rsidR="008F11BA" w:rsidRDefault="008F11BA" w:rsidP="008F11BA">
      <w:pPr>
        <w:pStyle w:val="berschrift4"/>
      </w:pPr>
      <w:proofErr w:type="spellStart"/>
      <w:r>
        <w:t>IIII</w:t>
      </w:r>
      <w:proofErr w:type="spellEnd"/>
    </w:p>
    <w:p w14:paraId="69712C21" w14:textId="77777777" w:rsidR="008F11BA" w:rsidRDefault="008F11BA" w:rsidP="008F11BA">
      <w:pPr>
        <w:pStyle w:val="StandardWeb"/>
      </w:pPr>
      <w:r>
        <w:t xml:space="preserve">Die </w:t>
      </w:r>
      <w:proofErr w:type="spellStart"/>
      <w:r>
        <w:t>vierde</w:t>
      </w:r>
      <w:proofErr w:type="spellEnd"/>
      <w:r>
        <w:t xml:space="preserve"> Ursache, viel gedachte </w:t>
      </w:r>
      <w:proofErr w:type="spellStart"/>
      <w:r>
        <w:t>Bekentnis</w:t>
      </w:r>
      <w:proofErr w:type="spellEnd"/>
      <w:r>
        <w:t xml:space="preserve">, und </w:t>
      </w:r>
      <w:proofErr w:type="spellStart"/>
      <w:r>
        <w:t>Confutationes</w:t>
      </w:r>
      <w:proofErr w:type="spellEnd"/>
      <w:r>
        <w:t xml:space="preserve"> zustellen, </w:t>
      </w:r>
      <w:proofErr w:type="spellStart"/>
      <w:r>
        <w:t>unnd</w:t>
      </w:r>
      <w:proofErr w:type="spellEnd"/>
      <w:r>
        <w:t xml:space="preserve"> zu </w:t>
      </w:r>
      <w:proofErr w:type="spellStart"/>
      <w:r>
        <w:t>publicieren</w:t>
      </w:r>
      <w:proofErr w:type="spellEnd"/>
      <w:r>
        <w:t xml:space="preserve">, ist der vielfaltige nutz, so daraus </w:t>
      </w:r>
      <w:proofErr w:type="spellStart"/>
      <w:r>
        <w:t>herkömpt</w:t>
      </w:r>
      <w:proofErr w:type="spellEnd"/>
      <w:r>
        <w:t xml:space="preserve">, davon zuvor zum </w:t>
      </w:r>
      <w:proofErr w:type="spellStart"/>
      <w:r>
        <w:t>theil</w:t>
      </w:r>
      <w:proofErr w:type="spellEnd"/>
      <w:r>
        <w:t xml:space="preserve"> gesagt. Denn erstlich wird Gott dadurch sein gehorsam geleistet, sein Ehre und Wort </w:t>
      </w:r>
      <w:proofErr w:type="spellStart"/>
      <w:r>
        <w:t>befödert</w:t>
      </w:r>
      <w:proofErr w:type="spellEnd"/>
      <w:r>
        <w:t xml:space="preserve">, sein Reich </w:t>
      </w:r>
      <w:proofErr w:type="spellStart"/>
      <w:r>
        <w:t>gemehret</w:t>
      </w:r>
      <w:proofErr w:type="spellEnd"/>
      <w:r>
        <w:t xml:space="preserve">, und sein Wille verbracht. Darnach wird der Glaube </w:t>
      </w:r>
      <w:proofErr w:type="spellStart"/>
      <w:r>
        <w:t>inn</w:t>
      </w:r>
      <w:proofErr w:type="spellEnd"/>
      <w:r>
        <w:t xml:space="preserve"> uns </w:t>
      </w:r>
      <w:proofErr w:type="spellStart"/>
      <w:r>
        <w:t>geübet</w:t>
      </w:r>
      <w:proofErr w:type="spellEnd"/>
      <w:r>
        <w:t xml:space="preserve">, </w:t>
      </w:r>
      <w:proofErr w:type="spellStart"/>
      <w:r>
        <w:t>gesterckt</w:t>
      </w:r>
      <w:proofErr w:type="spellEnd"/>
      <w:r>
        <w:t xml:space="preserve">, </w:t>
      </w:r>
      <w:proofErr w:type="spellStart"/>
      <w:r>
        <w:t>gemehret</w:t>
      </w:r>
      <w:proofErr w:type="spellEnd"/>
      <w:r>
        <w:t xml:space="preserve">. </w:t>
      </w:r>
    </w:p>
    <w:p w14:paraId="35B6E114" w14:textId="77777777" w:rsidR="008F11BA" w:rsidRDefault="008F11BA" w:rsidP="008F11BA">
      <w:pPr>
        <w:pStyle w:val="StandardWeb"/>
      </w:pPr>
      <w:r>
        <w:t xml:space="preserve">Zum dritten, Die </w:t>
      </w:r>
      <w:proofErr w:type="spellStart"/>
      <w:r>
        <w:t>warheit</w:t>
      </w:r>
      <w:proofErr w:type="spellEnd"/>
      <w:r>
        <w:t xml:space="preserve"> </w:t>
      </w:r>
      <w:proofErr w:type="spellStart"/>
      <w:r>
        <w:t>bekandt</w:t>
      </w:r>
      <w:proofErr w:type="spellEnd"/>
      <w:r>
        <w:t xml:space="preserve"> und ausgebreitet. </w:t>
      </w:r>
    </w:p>
    <w:p w14:paraId="43E5961B" w14:textId="77777777" w:rsidR="008F11BA" w:rsidRDefault="008F11BA" w:rsidP="008F11BA">
      <w:pPr>
        <w:pStyle w:val="StandardWeb"/>
      </w:pPr>
      <w:r>
        <w:t xml:space="preserve">Zum </w:t>
      </w:r>
      <w:proofErr w:type="spellStart"/>
      <w:r>
        <w:t>vierden</w:t>
      </w:r>
      <w:proofErr w:type="spellEnd"/>
      <w:r>
        <w:t xml:space="preserve">, </w:t>
      </w:r>
      <w:proofErr w:type="spellStart"/>
      <w:r>
        <w:t>Irrthumb</w:t>
      </w:r>
      <w:proofErr w:type="spellEnd"/>
      <w:r>
        <w:t xml:space="preserve"> und </w:t>
      </w:r>
      <w:proofErr w:type="spellStart"/>
      <w:r>
        <w:t>verblümete</w:t>
      </w:r>
      <w:proofErr w:type="spellEnd"/>
      <w:r>
        <w:t xml:space="preserve"> </w:t>
      </w:r>
      <w:proofErr w:type="spellStart"/>
      <w:r>
        <w:t>verfelschunge</w:t>
      </w:r>
      <w:proofErr w:type="spellEnd"/>
      <w:r>
        <w:t xml:space="preserve"> entdecket. </w:t>
      </w:r>
    </w:p>
    <w:p w14:paraId="59BC5B7B" w14:textId="77777777" w:rsidR="008F11BA" w:rsidRDefault="008F11BA" w:rsidP="008F11BA">
      <w:pPr>
        <w:pStyle w:val="StandardWeb"/>
      </w:pPr>
      <w:r>
        <w:t xml:space="preserve">Zum </w:t>
      </w:r>
      <w:proofErr w:type="spellStart"/>
      <w:r>
        <w:t>fünfften</w:t>
      </w:r>
      <w:proofErr w:type="spellEnd"/>
      <w:r>
        <w:t xml:space="preserve">, das </w:t>
      </w:r>
      <w:proofErr w:type="spellStart"/>
      <w:r>
        <w:t>wort</w:t>
      </w:r>
      <w:proofErr w:type="spellEnd"/>
      <w:r>
        <w:t xml:space="preserve"> durch </w:t>
      </w:r>
      <w:proofErr w:type="spellStart"/>
      <w:r>
        <w:t>vielfeltige</w:t>
      </w:r>
      <w:proofErr w:type="spellEnd"/>
      <w:r>
        <w:t xml:space="preserve"> </w:t>
      </w:r>
      <w:proofErr w:type="spellStart"/>
      <w:r>
        <w:t>widerholung</w:t>
      </w:r>
      <w:proofErr w:type="spellEnd"/>
      <w:r>
        <w:t xml:space="preserve"> und </w:t>
      </w:r>
      <w:proofErr w:type="spellStart"/>
      <w:r>
        <w:t>erklerung</w:t>
      </w:r>
      <w:proofErr w:type="spellEnd"/>
      <w:r>
        <w:t xml:space="preserve"> der </w:t>
      </w:r>
      <w:proofErr w:type="spellStart"/>
      <w:r>
        <w:t>bekentnis</w:t>
      </w:r>
      <w:proofErr w:type="spellEnd"/>
      <w:r>
        <w:t xml:space="preserve">, </w:t>
      </w:r>
      <w:proofErr w:type="spellStart"/>
      <w:r>
        <w:t>gescherffet</w:t>
      </w:r>
      <w:proofErr w:type="spellEnd"/>
      <w:r>
        <w:t xml:space="preserve">. </w:t>
      </w:r>
    </w:p>
    <w:p w14:paraId="2A0E5713" w14:textId="77777777" w:rsidR="008F11BA" w:rsidRDefault="008F11BA" w:rsidP="008F11BA">
      <w:pPr>
        <w:pStyle w:val="StandardWeb"/>
      </w:pPr>
      <w:r>
        <w:t xml:space="preserve">Zum sechsten, Die Liebe an freund und feinden, beweiset </w:t>
      </w:r>
      <w:proofErr w:type="spellStart"/>
      <w:r>
        <w:t>unnd</w:t>
      </w:r>
      <w:proofErr w:type="spellEnd"/>
      <w:r>
        <w:t xml:space="preserve"> </w:t>
      </w:r>
      <w:proofErr w:type="spellStart"/>
      <w:r>
        <w:t>geübet</w:t>
      </w:r>
      <w:proofErr w:type="spellEnd"/>
      <w:r>
        <w:t xml:space="preserve">. </w:t>
      </w:r>
    </w:p>
    <w:p w14:paraId="032F4222" w14:textId="77777777" w:rsidR="008F11BA" w:rsidRDefault="008F11BA" w:rsidP="008F11BA">
      <w:pPr>
        <w:pStyle w:val="StandardWeb"/>
      </w:pPr>
      <w:r>
        <w:t xml:space="preserve">Zum siebenden, Die </w:t>
      </w:r>
      <w:proofErr w:type="spellStart"/>
      <w:r>
        <w:t>verergerten</w:t>
      </w:r>
      <w:proofErr w:type="spellEnd"/>
      <w:r>
        <w:t xml:space="preserve"> </w:t>
      </w:r>
      <w:proofErr w:type="spellStart"/>
      <w:r>
        <w:t>unnd</w:t>
      </w:r>
      <w:proofErr w:type="spellEnd"/>
      <w:r>
        <w:t xml:space="preserve"> </w:t>
      </w:r>
      <w:proofErr w:type="spellStart"/>
      <w:r>
        <w:t>schwachgleubigen</w:t>
      </w:r>
      <w:proofErr w:type="spellEnd"/>
      <w:r>
        <w:t xml:space="preserve">, kleinmütigen, wider </w:t>
      </w:r>
      <w:proofErr w:type="spellStart"/>
      <w:r>
        <w:t>auffgerichtet</w:t>
      </w:r>
      <w:proofErr w:type="spellEnd"/>
      <w:r>
        <w:t xml:space="preserve">. </w:t>
      </w:r>
    </w:p>
    <w:p w14:paraId="4708B7BE" w14:textId="77777777" w:rsidR="008F11BA" w:rsidRDefault="008F11BA" w:rsidP="008F11BA">
      <w:pPr>
        <w:pStyle w:val="StandardWeb"/>
      </w:pPr>
      <w:r>
        <w:t xml:space="preserve">Zum achten, Die bestendigen </w:t>
      </w:r>
      <w:proofErr w:type="spellStart"/>
      <w:r>
        <w:t>bekrefftigt</w:t>
      </w:r>
      <w:proofErr w:type="spellEnd"/>
      <w:r>
        <w:t xml:space="preserve">, und freudiger </w:t>
      </w:r>
      <w:proofErr w:type="spellStart"/>
      <w:r>
        <w:t>gemachet</w:t>
      </w:r>
      <w:proofErr w:type="spellEnd"/>
      <w:r>
        <w:t xml:space="preserve">. </w:t>
      </w:r>
    </w:p>
    <w:p w14:paraId="347DC001" w14:textId="77777777" w:rsidR="008F11BA" w:rsidRDefault="008F11BA" w:rsidP="008F11BA">
      <w:pPr>
        <w:pStyle w:val="StandardWeb"/>
      </w:pPr>
      <w:r>
        <w:t xml:space="preserve">Zum </w:t>
      </w:r>
      <w:proofErr w:type="spellStart"/>
      <w:r>
        <w:t>neunden</w:t>
      </w:r>
      <w:proofErr w:type="spellEnd"/>
      <w:r>
        <w:t xml:space="preserve">, die </w:t>
      </w:r>
      <w:proofErr w:type="spellStart"/>
      <w:r>
        <w:t>zweiffelhafftigen</w:t>
      </w:r>
      <w:proofErr w:type="spellEnd"/>
      <w:r>
        <w:t xml:space="preserve">, </w:t>
      </w:r>
      <w:proofErr w:type="spellStart"/>
      <w:r>
        <w:t>auff</w:t>
      </w:r>
      <w:proofErr w:type="spellEnd"/>
      <w:r>
        <w:t xml:space="preserve"> einen gewissen </w:t>
      </w:r>
      <w:proofErr w:type="spellStart"/>
      <w:r>
        <w:t>grund</w:t>
      </w:r>
      <w:proofErr w:type="spellEnd"/>
      <w:r>
        <w:t xml:space="preserve"> </w:t>
      </w:r>
      <w:proofErr w:type="spellStart"/>
      <w:r>
        <w:t>gefüret</w:t>
      </w:r>
      <w:proofErr w:type="spellEnd"/>
      <w:r>
        <w:t xml:space="preserve">. </w:t>
      </w:r>
    </w:p>
    <w:p w14:paraId="573BB7E2" w14:textId="77777777" w:rsidR="008F11BA" w:rsidRDefault="008F11BA" w:rsidP="008F11BA">
      <w:pPr>
        <w:pStyle w:val="StandardWeb"/>
      </w:pPr>
      <w:r>
        <w:t xml:space="preserve">Zum </w:t>
      </w:r>
      <w:proofErr w:type="spellStart"/>
      <w:r>
        <w:t>zehenden</w:t>
      </w:r>
      <w:proofErr w:type="spellEnd"/>
      <w:r>
        <w:t xml:space="preserve">, viel von der </w:t>
      </w:r>
      <w:proofErr w:type="spellStart"/>
      <w:r>
        <w:t>verirreten</w:t>
      </w:r>
      <w:proofErr w:type="spellEnd"/>
      <w:r>
        <w:t xml:space="preserve"> und </w:t>
      </w:r>
      <w:proofErr w:type="spellStart"/>
      <w:r>
        <w:t>verfüreten</w:t>
      </w:r>
      <w:proofErr w:type="spellEnd"/>
      <w:r>
        <w:t xml:space="preserve">, wider </w:t>
      </w:r>
      <w:proofErr w:type="spellStart"/>
      <w:r>
        <w:t>keberet</w:t>
      </w:r>
      <w:proofErr w:type="spellEnd"/>
      <w:r>
        <w:t xml:space="preserve">, und zu recht gebracht. </w:t>
      </w:r>
    </w:p>
    <w:p w14:paraId="290A4AEB" w14:textId="77777777" w:rsidR="008F11BA" w:rsidRDefault="008F11BA" w:rsidP="008F11BA">
      <w:pPr>
        <w:pStyle w:val="StandardWeb"/>
      </w:pPr>
      <w:r>
        <w:t xml:space="preserve">Zum </w:t>
      </w:r>
      <w:proofErr w:type="spellStart"/>
      <w:r>
        <w:t>eilfften</w:t>
      </w:r>
      <w:proofErr w:type="spellEnd"/>
      <w:r>
        <w:t xml:space="preserve">, die halsstarrigen, und wider gewissen mutwillige beharrende falsche Lehrer, zu </w:t>
      </w:r>
      <w:proofErr w:type="spellStart"/>
      <w:r>
        <w:t>schanden</w:t>
      </w:r>
      <w:proofErr w:type="spellEnd"/>
      <w:r>
        <w:t xml:space="preserve"> </w:t>
      </w:r>
      <w:proofErr w:type="spellStart"/>
      <w:r>
        <w:t>gemachet</w:t>
      </w:r>
      <w:proofErr w:type="spellEnd"/>
      <w:r>
        <w:t xml:space="preserve">. </w:t>
      </w:r>
    </w:p>
    <w:p w14:paraId="0AE8EFD8" w14:textId="77777777" w:rsidR="008F11BA" w:rsidRDefault="008F11BA" w:rsidP="008F11BA">
      <w:pPr>
        <w:pStyle w:val="StandardWeb"/>
      </w:pPr>
      <w:r>
        <w:lastRenderedPageBreak/>
        <w:t xml:space="preserve">Zum </w:t>
      </w:r>
      <w:proofErr w:type="spellStart"/>
      <w:r>
        <w:t>zwölfften</w:t>
      </w:r>
      <w:proofErr w:type="spellEnd"/>
      <w:r>
        <w:t xml:space="preserve">, das band der Liebe </w:t>
      </w:r>
      <w:proofErr w:type="spellStart"/>
      <w:r>
        <w:t>un</w:t>
      </w:r>
      <w:proofErr w:type="spellEnd"/>
      <w:r>
        <w:t xml:space="preserve"> einmütiger </w:t>
      </w:r>
      <w:proofErr w:type="spellStart"/>
      <w:r>
        <w:t>bekentnis</w:t>
      </w:r>
      <w:proofErr w:type="spellEnd"/>
      <w:r>
        <w:t xml:space="preserve">, zwischen den </w:t>
      </w:r>
      <w:proofErr w:type="spellStart"/>
      <w:r>
        <w:t>rechtschafffenen</w:t>
      </w:r>
      <w:proofErr w:type="spellEnd"/>
      <w:r>
        <w:t xml:space="preserve"> bestendigen, befestiget. </w:t>
      </w:r>
    </w:p>
    <w:p w14:paraId="2545D61C" w14:textId="77777777" w:rsidR="008F11BA" w:rsidRDefault="008F11BA" w:rsidP="008F11BA">
      <w:pPr>
        <w:pStyle w:val="StandardWeb"/>
      </w:pPr>
      <w:proofErr w:type="spellStart"/>
      <w:r>
        <w:t>Unnd</w:t>
      </w:r>
      <w:proofErr w:type="spellEnd"/>
      <w:r>
        <w:t xml:space="preserve"> viel andere nütze mehr, würden sich heraus, durch Gottes </w:t>
      </w:r>
      <w:proofErr w:type="spellStart"/>
      <w:r>
        <w:t>gnade</w:t>
      </w:r>
      <w:proofErr w:type="spellEnd"/>
      <w:r>
        <w:t xml:space="preserve"> </w:t>
      </w:r>
      <w:proofErr w:type="spellStart"/>
      <w:r>
        <w:t>ereugen</w:t>
      </w:r>
      <w:proofErr w:type="spellEnd"/>
      <w:r>
        <w:t xml:space="preserve">, welche auch die lieben </w:t>
      </w:r>
      <w:proofErr w:type="spellStart"/>
      <w:r>
        <w:t>Veter</w:t>
      </w:r>
      <w:proofErr w:type="spellEnd"/>
      <w:r>
        <w:t xml:space="preserve">, Augustinus, </w:t>
      </w:r>
      <w:proofErr w:type="spellStart"/>
      <w:r>
        <w:t>Cyrillus</w:t>
      </w:r>
      <w:proofErr w:type="spellEnd"/>
      <w:r>
        <w:t xml:space="preserve">, etc. und andere, und zu unsern </w:t>
      </w:r>
      <w:proofErr w:type="spellStart"/>
      <w:r>
        <w:t>zeiten</w:t>
      </w:r>
      <w:proofErr w:type="spellEnd"/>
      <w:r>
        <w:t xml:space="preserve"> der selige Mann Gottes Doctor Martinus Luther </w:t>
      </w:r>
      <w:proofErr w:type="spellStart"/>
      <w:r>
        <w:t>betracht</w:t>
      </w:r>
      <w:proofErr w:type="spellEnd"/>
      <w:r>
        <w:t xml:space="preserve">, und derhalben </w:t>
      </w:r>
      <w:proofErr w:type="spellStart"/>
      <w:r>
        <w:t>allerley</w:t>
      </w:r>
      <w:proofErr w:type="spellEnd"/>
      <w:r>
        <w:t xml:space="preserve"> </w:t>
      </w:r>
      <w:proofErr w:type="spellStart"/>
      <w:r>
        <w:t>Irrthumb</w:t>
      </w:r>
      <w:proofErr w:type="spellEnd"/>
      <w:r>
        <w:t xml:space="preserve">, die sich vor und bey ihren </w:t>
      </w:r>
      <w:proofErr w:type="spellStart"/>
      <w:r>
        <w:t>zeiten</w:t>
      </w:r>
      <w:proofErr w:type="spellEnd"/>
      <w:r>
        <w:t xml:space="preserve"> erregt, </w:t>
      </w:r>
      <w:proofErr w:type="spellStart"/>
      <w:r>
        <w:t>grundlichen</w:t>
      </w:r>
      <w:proofErr w:type="spellEnd"/>
      <w:r>
        <w:t xml:space="preserve"> verlegt haben, Und es dabey nicht wenden lassen, das auch andere herrliche Confessiones und </w:t>
      </w:r>
      <w:proofErr w:type="spellStart"/>
      <w:r>
        <w:t>bekendtnis</w:t>
      </w:r>
      <w:proofErr w:type="spellEnd"/>
      <w:r>
        <w:t xml:space="preserve"> reiner Lehre gestellet, und </w:t>
      </w:r>
      <w:proofErr w:type="spellStart"/>
      <w:r>
        <w:t>verlegunge</w:t>
      </w:r>
      <w:proofErr w:type="spellEnd"/>
      <w:r>
        <w:t xml:space="preserve"> der </w:t>
      </w:r>
      <w:proofErr w:type="spellStart"/>
      <w:r>
        <w:t>irrthumb</w:t>
      </w:r>
      <w:proofErr w:type="spellEnd"/>
      <w:r>
        <w:t xml:space="preserve"> geschrieben, Sondern haben dieselbigen zum </w:t>
      </w:r>
      <w:proofErr w:type="spellStart"/>
      <w:r>
        <w:t>öffternmal</w:t>
      </w:r>
      <w:proofErr w:type="spellEnd"/>
      <w:r>
        <w:t xml:space="preserve">, sonderlich do es die noth erfordert, widerholet und weiter </w:t>
      </w:r>
      <w:proofErr w:type="spellStart"/>
      <w:r>
        <w:t>erkleret</w:t>
      </w:r>
      <w:proofErr w:type="spellEnd"/>
      <w:r>
        <w:t xml:space="preserve">. Da sich der Ketzer Pelagius erhub, verlegt nicht einer allein seinen </w:t>
      </w:r>
      <w:proofErr w:type="spellStart"/>
      <w:r>
        <w:t>irrthumb</w:t>
      </w:r>
      <w:proofErr w:type="spellEnd"/>
      <w:r>
        <w:t xml:space="preserve">, sondern ihr viel. Ob </w:t>
      </w:r>
      <w:proofErr w:type="spellStart"/>
      <w:r>
        <w:t>wol</w:t>
      </w:r>
      <w:proofErr w:type="spellEnd"/>
      <w:r>
        <w:t xml:space="preserve"> Augustinus und </w:t>
      </w:r>
      <w:proofErr w:type="spellStart"/>
      <w:r>
        <w:t>Cyrillus</w:t>
      </w:r>
      <w:proofErr w:type="spellEnd"/>
      <w:r>
        <w:t xml:space="preserve"> wider in geschrieben, so </w:t>
      </w:r>
      <w:proofErr w:type="spellStart"/>
      <w:r>
        <w:t>theten</w:t>
      </w:r>
      <w:proofErr w:type="spellEnd"/>
      <w:r>
        <w:t xml:space="preserve"> doch </w:t>
      </w:r>
    </w:p>
    <w:p w14:paraId="0333C332" w14:textId="77777777" w:rsidR="008F11BA" w:rsidRDefault="008F11BA" w:rsidP="008F11BA">
      <w:pPr>
        <w:pStyle w:val="StandardWeb"/>
      </w:pPr>
      <w:r>
        <w:t xml:space="preserve">Hieronimus, </w:t>
      </w:r>
      <w:proofErr w:type="spellStart"/>
      <w:r>
        <w:t>Orosius</w:t>
      </w:r>
      <w:proofErr w:type="spellEnd"/>
      <w:r>
        <w:t xml:space="preserve">, </w:t>
      </w:r>
      <w:proofErr w:type="spellStart"/>
      <w:r>
        <w:t>Innocentius</w:t>
      </w:r>
      <w:proofErr w:type="spellEnd"/>
      <w:r>
        <w:t xml:space="preserve">, dazumal Bischoff zu Rom, </w:t>
      </w:r>
      <w:proofErr w:type="spellStart"/>
      <w:r>
        <w:t>Gennadius</w:t>
      </w:r>
      <w:proofErr w:type="spellEnd"/>
      <w:r>
        <w:t xml:space="preserve">, </w:t>
      </w:r>
      <w:proofErr w:type="spellStart"/>
      <w:r>
        <w:t>Brawardinus</w:t>
      </w:r>
      <w:proofErr w:type="spellEnd"/>
      <w:r>
        <w:t xml:space="preserve"> und andere mehr, auch das ihre, welchen lieben </w:t>
      </w:r>
      <w:proofErr w:type="spellStart"/>
      <w:r>
        <w:t>Veter</w:t>
      </w:r>
      <w:proofErr w:type="spellEnd"/>
      <w:r>
        <w:t xml:space="preserve"> Exempel, wir uns nach </w:t>
      </w:r>
      <w:proofErr w:type="spellStart"/>
      <w:r>
        <w:t>zufolgen</w:t>
      </w:r>
      <w:proofErr w:type="spellEnd"/>
      <w:r>
        <w:t xml:space="preserve">, </w:t>
      </w:r>
      <w:proofErr w:type="spellStart"/>
      <w:r>
        <w:t>zucht</w:t>
      </w:r>
      <w:proofErr w:type="spellEnd"/>
      <w:r>
        <w:t xml:space="preserve"> </w:t>
      </w:r>
      <w:proofErr w:type="spellStart"/>
      <w:r>
        <w:t>schemen</w:t>
      </w:r>
      <w:proofErr w:type="spellEnd"/>
      <w:r>
        <w:t xml:space="preserve"> </w:t>
      </w:r>
      <w:proofErr w:type="spellStart"/>
      <w:r>
        <w:t>dürffen</w:t>
      </w:r>
      <w:proofErr w:type="spellEnd"/>
      <w:r>
        <w:t xml:space="preserve">. </w:t>
      </w:r>
    </w:p>
    <w:p w14:paraId="73D41287" w14:textId="77777777" w:rsidR="008F11BA" w:rsidRDefault="008F11BA" w:rsidP="008F11BA">
      <w:pPr>
        <w:pStyle w:val="StandardWeb"/>
      </w:pPr>
      <w:r>
        <w:t xml:space="preserve">Gedruckt zu </w:t>
      </w:r>
      <w:proofErr w:type="spellStart"/>
      <w:r>
        <w:t>Erffurdt</w:t>
      </w:r>
      <w:proofErr w:type="spellEnd"/>
      <w:r>
        <w:t xml:space="preserve">, durch Georgium </w:t>
      </w:r>
      <w:proofErr w:type="spellStart"/>
      <w:r>
        <w:t>Bawman</w:t>
      </w:r>
      <w:proofErr w:type="spellEnd"/>
      <w:r>
        <w:t xml:space="preserve">, zum bunten </w:t>
      </w:r>
      <w:proofErr w:type="spellStart"/>
      <w:r>
        <w:t>Lawen</w:t>
      </w:r>
      <w:proofErr w:type="spellEnd"/>
      <w:r>
        <w:t xml:space="preserve">, bey </w:t>
      </w:r>
      <w:proofErr w:type="spellStart"/>
      <w:r>
        <w:t>Sanct</w:t>
      </w:r>
      <w:proofErr w:type="spellEnd"/>
      <w:r>
        <w:t xml:space="preserve"> Paul. </w:t>
      </w:r>
    </w:p>
    <w:p w14:paraId="63507AD3" w14:textId="77777777" w:rsidR="008F11BA" w:rsidRDefault="008F11BA" w:rsidP="008F11BA">
      <w:pPr>
        <w:pStyle w:val="berschrift1"/>
        <w:rPr>
          <w:sz w:val="48"/>
        </w:rPr>
      </w:pPr>
      <w:r>
        <w:t>Vom Leiden und Sterben unseres Seligmachers, des Herrn Jesu Christi, die erste Predigt. Von Betrachtung, Ursach und Nutz des Leidens Christi.</w:t>
      </w:r>
    </w:p>
    <w:p w14:paraId="2184DD13" w14:textId="77777777" w:rsidR="008F11BA" w:rsidRDefault="008F11BA" w:rsidP="008F11BA">
      <w:pPr>
        <w:pStyle w:val="StandardWeb"/>
      </w:pPr>
      <w:r>
        <w:t>(</w:t>
      </w:r>
      <w:proofErr w:type="spellStart"/>
      <w:r>
        <w:t>Passio</w:t>
      </w:r>
      <w:proofErr w:type="spellEnd"/>
      <w:r>
        <w:t xml:space="preserve">, S. 1) </w:t>
      </w:r>
    </w:p>
    <w:p w14:paraId="0121F560" w14:textId="77777777" w:rsidR="008F11BA" w:rsidRDefault="008F11BA" w:rsidP="008F11BA">
      <w:pPr>
        <w:pStyle w:val="StandardWeb"/>
      </w:pPr>
      <w:r>
        <w:t xml:space="preserve">Ihr wisset, liebe Christen, dass es in unseren Kirchen also </w:t>
      </w:r>
      <w:proofErr w:type="spellStart"/>
      <w:r>
        <w:t>bräuchlich</w:t>
      </w:r>
      <w:proofErr w:type="spellEnd"/>
      <w:r>
        <w:t xml:space="preserve"> und eine recht feine alte, christliche Gewohnheit ist, dass man um diese Zeit im Jahr den Leuten pflegt zu predigen und zu sagen von dem ängstlichen und endlichen bittern Leiden und Sterben Jesu Christi, dadurch er für unsere Sünde bezahlet und genug gethan, den Zorn Gottes versühnet und uns ewige Gerechtigkeit erworben hat. Weil denn an dieser Lehre also Viel gelegen, dass Der für keinen Christen zu rechnen ist, der davon Nichts weiss, und auch Niemand selig werden mag, er glaube denn von Herzen, dass Christus Jesus, Gottes und Marien Sohn, für ihn genug gethan hat, so wollen wir uns zur Lehre, Erinnerung und Trost auch jetzt die Passion oder die </w:t>
      </w:r>
      <w:proofErr w:type="spellStart"/>
      <w:r>
        <w:t>Historia</w:t>
      </w:r>
      <w:proofErr w:type="spellEnd"/>
      <w:r>
        <w:t xml:space="preserve"> vom Leiden des Herrn Christi zu predigen anfangen. Und damit Solches mit Frucht geschehen möge, wollen wir zuvor den Herrn Christum um seine Gnade und heiligen Geist, Hilfe und Beistand anrufen und bitten und demnach mit einander singen: </w:t>
      </w:r>
    </w:p>
    <w:p w14:paraId="0ECF24B1" w14:textId="77777777" w:rsidR="008F11BA" w:rsidRDefault="008F11BA" w:rsidP="008F11BA">
      <w:pPr>
        <w:pStyle w:val="StandardWeb"/>
      </w:pPr>
      <w:r>
        <w:t xml:space="preserve">Sei </w:t>
      </w:r>
      <w:proofErr w:type="spellStart"/>
      <w:r>
        <w:t>gegrüsst</w:t>
      </w:r>
      <w:proofErr w:type="spellEnd"/>
      <w:r>
        <w:t>, Jesu, du einiger Trost</w:t>
      </w:r>
      <w:r>
        <w:br/>
        <w:t xml:space="preserve">In dieser Zeit </w:t>
      </w:r>
      <w:proofErr w:type="spellStart"/>
      <w:r>
        <w:t>dein’s</w:t>
      </w:r>
      <w:proofErr w:type="spellEnd"/>
      <w:r>
        <w:t xml:space="preserve"> Leiden </w:t>
      </w:r>
      <w:proofErr w:type="spellStart"/>
      <w:r>
        <w:t>gross</w:t>
      </w:r>
      <w:proofErr w:type="spellEnd"/>
      <w:r>
        <w:t>,</w:t>
      </w:r>
      <w:r>
        <w:br/>
        <w:t>Gieb den Frommen Beständigkeit</w:t>
      </w:r>
      <w:r>
        <w:br/>
        <w:t>Und den armen Sündern Gerechtigkeit!</w:t>
      </w:r>
      <w:r>
        <w:br/>
        <w:t>O Gott, du heilige Dreifaltigkeit,</w:t>
      </w:r>
      <w:r>
        <w:br/>
        <w:t>Dich lobet alle Christenheit,</w:t>
      </w:r>
      <w:r>
        <w:br/>
        <w:t>Erlös’t durch des Kreuzes Bitterkeit;</w:t>
      </w:r>
      <w:r>
        <w:br/>
        <w:t xml:space="preserve">Mach uns selig, Herr Gott, in Ewigkeit. Amen. </w:t>
      </w:r>
    </w:p>
    <w:p w14:paraId="3BBF5259" w14:textId="77777777" w:rsidR="008F11BA" w:rsidRDefault="008F11BA" w:rsidP="008F11BA">
      <w:pPr>
        <w:pStyle w:val="StandardWeb"/>
      </w:pPr>
      <w:r>
        <w:t xml:space="preserve">Vom Leiden unseres Herrn Jesu Christi zum Eingange etwas </w:t>
      </w:r>
      <w:proofErr w:type="spellStart"/>
      <w:r>
        <w:t>Fruchtbarliches</w:t>
      </w:r>
      <w:proofErr w:type="spellEnd"/>
      <w:r>
        <w:t xml:space="preserve"> und Nützliches zu reden und zu hören, wollen wir für uns zum Grunde nehmen einen Text aus dem 53. </w:t>
      </w:r>
      <w:proofErr w:type="spellStart"/>
      <w:r>
        <w:t>Capitel</w:t>
      </w:r>
      <w:proofErr w:type="spellEnd"/>
      <w:r>
        <w:t xml:space="preserve"> </w:t>
      </w:r>
      <w:proofErr w:type="spellStart"/>
      <w:r>
        <w:t>Esaiä</w:t>
      </w:r>
      <w:proofErr w:type="spellEnd"/>
      <w:r>
        <w:t xml:space="preserve">, und lautet derselbige also: </w:t>
      </w:r>
    </w:p>
    <w:p w14:paraId="35C70094" w14:textId="77777777" w:rsidR="008F11BA" w:rsidRDefault="008F11BA" w:rsidP="008F11BA">
      <w:pPr>
        <w:pStyle w:val="StandardWeb"/>
      </w:pPr>
      <w:r>
        <w:lastRenderedPageBreak/>
        <w:t xml:space="preserve">Fürwahr, er (Christus Jesus) trug unsere Krankheit und lud auf sich unsere Schmerzen. Wir aber hielten ihn für Den, der geplaget und von Gott geschlagen und gemartert wäre. Aber er ist um unserer Missethat willen verwundet und um unserer Sünde willen zerschlagen. Die Strafe liegt auf ihm, auf dass wir Frieden hätten, und durch seine Wunden sind wir geheilet. Wir gingen Alle in der Irre wie Schafe, ein Jeglicher sah auf seinen Weg; aber der Herr warf alle unsere Sünde auf ihn. </w:t>
      </w:r>
    </w:p>
    <w:p w14:paraId="2E6E00A3" w14:textId="77777777" w:rsidR="008F11BA" w:rsidRDefault="008F11BA" w:rsidP="008F11BA">
      <w:pPr>
        <w:pStyle w:val="StandardWeb"/>
      </w:pPr>
      <w:r>
        <w:t xml:space="preserve">Bei diesen Worten des geistreichen Propheten </w:t>
      </w:r>
      <w:proofErr w:type="spellStart"/>
      <w:r>
        <w:t>Esaiä</w:t>
      </w:r>
      <w:proofErr w:type="spellEnd"/>
      <w:r>
        <w:t xml:space="preserve"> wollen wir auf dies Mal einfältig nach einander drei Stücke handeln: </w:t>
      </w:r>
    </w:p>
    <w:p w14:paraId="4D1B4302" w14:textId="77777777" w:rsidR="008F11BA" w:rsidRDefault="008F11BA" w:rsidP="008F11BA">
      <w:pPr>
        <w:pStyle w:val="StandardWeb"/>
      </w:pPr>
      <w:r>
        <w:t xml:space="preserve">Vom Ersten wollen wir anzeigen, wie man das Leiden Christi recht und nützlich betrachten solle. </w:t>
      </w:r>
    </w:p>
    <w:p w14:paraId="29E67CBE" w14:textId="77777777" w:rsidR="008F11BA" w:rsidRDefault="008F11BA" w:rsidP="008F11BA">
      <w:pPr>
        <w:pStyle w:val="StandardWeb"/>
      </w:pPr>
      <w:r>
        <w:t xml:space="preserve">Zum Andern die Ursach, so den Herrn Christum zu seinem Leiden beweget und gebracht hat. </w:t>
      </w:r>
    </w:p>
    <w:p w14:paraId="0A4C56C6" w14:textId="77777777" w:rsidR="008F11BA" w:rsidRDefault="008F11BA" w:rsidP="008F11BA">
      <w:pPr>
        <w:pStyle w:val="StandardWeb"/>
      </w:pPr>
      <w:r>
        <w:t xml:space="preserve">Zum Dritten, was für Nutz solch sein Leiden und Sterben mit sich bringe. </w:t>
      </w:r>
    </w:p>
    <w:p w14:paraId="2DA9A3ED" w14:textId="77777777" w:rsidR="008F11BA" w:rsidRDefault="008F11BA" w:rsidP="008F11BA">
      <w:pPr>
        <w:pStyle w:val="StandardWeb"/>
      </w:pPr>
      <w:r>
        <w:t xml:space="preserve">Diese drei Stücke sind noth zu wissen, will man anders folgende Predigten von der Passion mit Nutz anhören, ja es will allerdings von Nöthen sein, dass man diese drei Lehren jetzt wohl einnehme und sich derselben hinfort bei allen Predigten, die wir von dieser Materie mit Gottes Hilfe thun werden, wohl erinnere. </w:t>
      </w:r>
    </w:p>
    <w:p w14:paraId="60028533" w14:textId="77777777" w:rsidR="008F11BA" w:rsidRDefault="008F11BA" w:rsidP="008F11BA">
      <w:pPr>
        <w:pStyle w:val="berschrift4"/>
      </w:pPr>
      <w:r>
        <w:t>I.</w:t>
      </w:r>
    </w:p>
    <w:p w14:paraId="5BBCE804" w14:textId="77777777" w:rsidR="008F11BA" w:rsidRDefault="008F11BA" w:rsidP="008F11BA">
      <w:pPr>
        <w:pStyle w:val="StandardWeb"/>
      </w:pPr>
      <w:r>
        <w:t xml:space="preserve">Zum Ersten, was die Betrachtung des Leidens Christi belanget, sollet ihr Das wissen, liebe Freunde, dass es gar nicht genugsam ist, im Jahr ein Mal die Passion zu hören und darnach nimmermehr nicht wieder daran gedenken. Bei Leibe nicht! So leichtfertig sollen wir diese hohe Sache nicht hinschlagen. Es will wahrlich dieser Handel, daran uns unserer Seelen Seligkeit gelegen, mit Fleiss betrachtet sein und stehet diese Betrachtung in dreien Stücken: Im Wissen, im Trost und im Nachfolgen. Und dass ihr dieses besser verstehen möget, so merket also: Erstlich, so soll man das Leiden Christi betrachten nach der </w:t>
      </w:r>
      <w:proofErr w:type="spellStart"/>
      <w:r>
        <w:t>Historia</w:t>
      </w:r>
      <w:proofErr w:type="spellEnd"/>
      <w:r>
        <w:t xml:space="preserve"> und Geschichte an ihr selbst, dass man wissen möge, was Christus habe gelitten, wann, welche Zeit, wo, an welchem Ort, wie und von wem, und was sich bei seinem Leiden zugetragen. Denn wenn man Das nicht weiss, was kann man dann für Lust und Liebe darzu tragen, sintemal Niemand nach den Dingen Verlangen trägt, die ihm verborgen sind? Quod </w:t>
      </w:r>
      <w:proofErr w:type="spellStart"/>
      <w:r>
        <w:t>latet</w:t>
      </w:r>
      <w:proofErr w:type="spellEnd"/>
      <w:r>
        <w:t xml:space="preserve"> </w:t>
      </w:r>
      <w:proofErr w:type="spellStart"/>
      <w:r>
        <w:t>ignotum</w:t>
      </w:r>
      <w:proofErr w:type="spellEnd"/>
      <w:r>
        <w:t xml:space="preserve"> </w:t>
      </w:r>
      <w:proofErr w:type="spellStart"/>
      <w:r>
        <w:t>est</w:t>
      </w:r>
      <w:proofErr w:type="spellEnd"/>
      <w:r>
        <w:t xml:space="preserve">; </w:t>
      </w:r>
      <w:proofErr w:type="spellStart"/>
      <w:r>
        <w:t>ignoti</w:t>
      </w:r>
      <w:proofErr w:type="spellEnd"/>
      <w:r>
        <w:t xml:space="preserve"> nulla </w:t>
      </w:r>
      <w:proofErr w:type="spellStart"/>
      <w:r>
        <w:t>cupido</w:t>
      </w:r>
      <w:proofErr w:type="spellEnd"/>
      <w:r>
        <w:t xml:space="preserve">. </w:t>
      </w:r>
    </w:p>
    <w:p w14:paraId="791DD045" w14:textId="77777777" w:rsidR="008F11BA" w:rsidRDefault="008F11BA" w:rsidP="008F11BA">
      <w:pPr>
        <w:pStyle w:val="StandardWeb"/>
      </w:pPr>
      <w:r>
        <w:t xml:space="preserve">Und um dieser Ursach willen soll man oft diese Geschichte des Leidens bedenken, lesen oder lesen lassen, damit sie uns wohl und eigentlich bekannt werde, dass man davon etwas Gründliches den anderen Kindern und dem Gesinde zu Zeiten sagen möge. </w:t>
      </w:r>
    </w:p>
    <w:p w14:paraId="07CBD9B6" w14:textId="77777777" w:rsidR="008F11BA" w:rsidRDefault="008F11BA" w:rsidP="008F11BA">
      <w:pPr>
        <w:pStyle w:val="StandardWeb"/>
      </w:pPr>
      <w:r>
        <w:t xml:space="preserve">Aber an solcher Betrachtung der Historien, die wohl sehr fein und lustig ist, ist’s nicht genug. Darum soll nun die andere Betrachtung des Trostes und der Lehre auch folgen, dass man bedenke die Ursachen des Leidens Christi, welche sind unsere Sünde und Missethat; denn wo die nicht gethan, so hätte Christus nicht leiden und sterben dürfen. Davon redet auch der Prophet </w:t>
      </w:r>
      <w:proofErr w:type="spellStart"/>
      <w:r>
        <w:t>Esaias</w:t>
      </w:r>
      <w:proofErr w:type="spellEnd"/>
      <w:r>
        <w:t xml:space="preserve"> und spricht: Er ist um unserer Missethat willen verwundet und um unserer Sünde willen zerschlagen. Und in der Person Christi sagt er Cap. 48: Mir hast du Arbeit gemacht in deinen Sünden, und hast mir Mühe gemacht in deinen Missethaten. </w:t>
      </w:r>
    </w:p>
    <w:p w14:paraId="326BCB4C" w14:textId="77777777" w:rsidR="008F11BA" w:rsidRDefault="008F11BA" w:rsidP="008F11BA">
      <w:pPr>
        <w:pStyle w:val="StandardWeb"/>
      </w:pPr>
      <w:r>
        <w:t xml:space="preserve">Und Das ist, liebe Freunde, zu uns gesagt. Wenn wir Das bedenken, so werden wir ja verursacht, vor unseren Sünden zu erschrecken, damit wir den Sohn Gottes in solches Leiden </w:t>
      </w:r>
      <w:r>
        <w:lastRenderedPageBreak/>
        <w:t xml:space="preserve">gebracht haben und uns zu entsetzen vor dem </w:t>
      </w:r>
      <w:proofErr w:type="spellStart"/>
      <w:r>
        <w:t>unträglichen</w:t>
      </w:r>
      <w:proofErr w:type="spellEnd"/>
      <w:r>
        <w:t xml:space="preserve"> Zorn Gottes wider die Sünde, dass er auch seines eigenen Sohnes nicht verschonet hat, sondern in solche Angst und Noth kommen lässt von wegen der Sünden, die er von uns auf sich genommen hat. Wahrlich, wo ein Mensch Solches recht bedenkt, so wird’s ohne gross Schrecken und Trauern des Gewissens nicht abgehen. Denn wem wollte nicht bange, angst und weh werden, wenn Einer im Herzen fühlet, welch ein schändlich ding es um die Sünde, und wie heftig Gott dawider zürne. </w:t>
      </w:r>
    </w:p>
    <w:p w14:paraId="6C62F494" w14:textId="77777777" w:rsidR="008F11BA" w:rsidRDefault="008F11BA" w:rsidP="008F11BA">
      <w:pPr>
        <w:pStyle w:val="StandardWeb"/>
      </w:pPr>
      <w:r>
        <w:t xml:space="preserve">Bei solcher </w:t>
      </w:r>
      <w:proofErr w:type="spellStart"/>
      <w:r>
        <w:t>Erkenntniss</w:t>
      </w:r>
      <w:proofErr w:type="spellEnd"/>
      <w:r>
        <w:t xml:space="preserve"> eigener Sünde und des gerechten Zornes Gottes soll man fürder auch betrachten, was wir für Nutz durch’s Leiden Christi bekommen und uns im Glauben daran halten. Wir sollen darum nicht verzweifeln noch verzagen, dass wir mit unseren Sünden dem Herrn Christo zu leiden und zu sterben Ursach gegeben haben, sondern sollen uns im Glauben aufrichten und gläuben, dass solch Leiden und Sterben uns zum Besten geschehen sei und uns zustehe. Wir sollen’s gewisslich und ohne Wanken dafür halten, dass wir von dieses heiligen Opfers wegen, so Christus durch seinen eigenen Leib ausgerichtet, Gott dem Herrn wohlgefallen. Denn er hat ihn zur Sünde gemacht für uns (sagt Paulus), auf dass wir würden die Gerechtigkeit in ihm. Dies müssen wir aller Dinge fest gläuben, denn solcher Glaube bringt einem Jeglichen das Verdienst Christi zu eigen anheim, und ohne solchen Glauben bringt’s keinen Nutz, was man gleich vom Leiden Christi bedenkt und betrachtet. </w:t>
      </w:r>
    </w:p>
    <w:p w14:paraId="2B4DC708" w14:textId="77777777" w:rsidR="008F11BA" w:rsidRDefault="008F11BA" w:rsidP="008F11BA">
      <w:pPr>
        <w:pStyle w:val="StandardWeb"/>
      </w:pPr>
      <w:r>
        <w:t xml:space="preserve">Wo nun also durch den Glauben die Herzen der armen Sünder getröstet werden, siehe, da soll dann folgen die rechte Danksagung für das Leiden Christi, dass wir Gott dem Vater danken, dass er uns so lieb gehabt hat, dass er auch seines eingebornen Sohnes nicht verschonet, sondern denselben für uns in den Tod gegeben hat. Wir sollen auch danken dem Herrn Jesu Christo, dass er für grosser Liebe, so er gegen uns trägt, seines Leibes und Lebens nicht verschonet, uns damit zu erlösen. Solche Danksagung stehet aber nun nicht allein in Geberden und Worten, sondern auch in Thaten und Werken, das ist in einem ganz neuen Leben und christlichen Wandel, und solches ist die rechtschaffene und Gott wohlgefällige Busse. Und das ist dann die andere und nützlichste Art, das Leiden Christi zu bedenken, durch Lehre und Trost von </w:t>
      </w:r>
      <w:proofErr w:type="spellStart"/>
      <w:r>
        <w:t>Erkenntniss</w:t>
      </w:r>
      <w:proofErr w:type="spellEnd"/>
      <w:r>
        <w:t xml:space="preserve"> der Sünden, Glauben und Danksagung. </w:t>
      </w:r>
    </w:p>
    <w:p w14:paraId="61D93BB8" w14:textId="77777777" w:rsidR="008F11BA" w:rsidRDefault="008F11BA" w:rsidP="008F11BA">
      <w:pPr>
        <w:pStyle w:val="StandardWeb"/>
      </w:pPr>
      <w:r>
        <w:t xml:space="preserve">Die dritte Betrachtung stehet in der </w:t>
      </w:r>
      <w:proofErr w:type="spellStart"/>
      <w:r>
        <w:t>Nachfolgung</w:t>
      </w:r>
      <w:proofErr w:type="spellEnd"/>
      <w:r>
        <w:t xml:space="preserve"> des Exempels Jesu Christi, dass wir eigentlich auf ihn sehen, wie er sich geduldig und gehorsam gegen seinen Vater in Kreuz und Leiden gehalten, dass wir in unserm Kreuz und Anliegen auch also thun, 1. Petri 2. Fällt uns Arbeit und Mangel für, so sollen wir gedenken, dass unser Herr Christus der Allerärmste gewesen, der ganz nackt und bloss am Kreuz gehangen und nicht so Viel gehabt, da er sein Haupt hat können hinlegen. Darum sollen wir solch Kreuz auch </w:t>
      </w:r>
      <w:proofErr w:type="spellStart"/>
      <w:r>
        <w:t>geduldiglich</w:t>
      </w:r>
      <w:proofErr w:type="spellEnd"/>
      <w:r>
        <w:t xml:space="preserve"> tragen. Er ist demüthig und gehorsam gewesen bis in den Tod des Kreuzes. Er ist keusch und voll reiner Gedanken gewesen. Er hat am heftigsten geliebt, also, dass er auch seine Seele für seine Feinde dahin gesetzt. Grössere Geduld hat man an Niemand je gefunden, als an Christo. Er hat sich </w:t>
      </w:r>
      <w:proofErr w:type="spellStart"/>
      <w:r>
        <w:t>mässig</w:t>
      </w:r>
      <w:proofErr w:type="spellEnd"/>
      <w:r>
        <w:t xml:space="preserve"> und eingezogen alle Zeit gehalten, ins einen Anliegen zu Gott gebetet und angerufen, auch für seine Feinde am Kreuz gebeten und Jedermann vergeben. </w:t>
      </w:r>
    </w:p>
    <w:p w14:paraId="65D4FC6D" w14:textId="77777777" w:rsidR="008F11BA" w:rsidRDefault="008F11BA" w:rsidP="008F11BA">
      <w:pPr>
        <w:pStyle w:val="StandardWeb"/>
      </w:pPr>
      <w:r>
        <w:t xml:space="preserve">Solches sollten wir zum öftern Male betrachten und uns befleissigen, Christo in diesen Stücken nachzufolgen, sollen Gott auch bitten und anrufen, dass er uns hiezu seinen heiligen Geist, Hilfe und Segen verleihen wolle. Und Das ist also genugsam von den dreierlei Betrachtungen des Leidens Christi, nach der Geschichte, nach der Lehre und Trost, und nach dem Exempel des Nachfolgens. </w:t>
      </w:r>
    </w:p>
    <w:p w14:paraId="36E4C1BB" w14:textId="77777777" w:rsidR="008F11BA" w:rsidRDefault="008F11BA" w:rsidP="008F11BA">
      <w:pPr>
        <w:pStyle w:val="berschrift4"/>
      </w:pPr>
      <w:r>
        <w:lastRenderedPageBreak/>
        <w:t>II.</w:t>
      </w:r>
    </w:p>
    <w:p w14:paraId="00E8FE80" w14:textId="77777777" w:rsidR="008F11BA" w:rsidRDefault="008F11BA" w:rsidP="008F11BA">
      <w:pPr>
        <w:pStyle w:val="StandardWeb"/>
      </w:pPr>
      <w:r>
        <w:t xml:space="preserve">Zum Andern, weil wir in Betrachtung des Leidens Christi insonderheit sehen sollen auf die Ursachen, die ihn zu solchem Leiden bewegt, so müssen wir davon etwas Weitläufigeres insonderheit anzeigen. So sind nun drei Ursachen, dass Christus gestorben ist: </w:t>
      </w:r>
    </w:p>
    <w:p w14:paraId="057826A2" w14:textId="77777777" w:rsidR="008F11BA" w:rsidRDefault="008F11BA" w:rsidP="008F11BA">
      <w:pPr>
        <w:pStyle w:val="StandardWeb"/>
      </w:pPr>
      <w:r>
        <w:t xml:space="preserve">Die erste ist unsere Sünde, der Fall unserer ersten Ältern; denn wo die nicht gefallen, sondern im Stande der Unschuld geblieben wären, so hätte Christus solches Sterbens und Leidens nicht bedurft für uns. </w:t>
      </w:r>
    </w:p>
    <w:p w14:paraId="6D6EB5D2" w14:textId="77777777" w:rsidR="008F11BA" w:rsidRDefault="008F11BA" w:rsidP="008F11BA">
      <w:pPr>
        <w:pStyle w:val="StandardWeb"/>
      </w:pPr>
      <w:r>
        <w:t xml:space="preserve">Die andere Ursach des Todes Christi ist bei Gott, nämlich seine grosse Barmherzigkeit, die er uns aus Gnade, lauter umsonst geschenkt und seine göttliche Weisheit, dadurch er beständiglich zugesagt und verheissen, uns durch seinen Sohn von Sünden zu helfen. Darzu kommt nun die unaussprechliche, grosse, inbrünstige Liebe des Sohnes Gottes gegen das ganze menschliche Geschlecht, welche Liebe ihn </w:t>
      </w:r>
      <w:proofErr w:type="spellStart"/>
      <w:r>
        <w:t>dermaassen</w:t>
      </w:r>
      <w:proofErr w:type="spellEnd"/>
      <w:r>
        <w:t xml:space="preserve"> treibt und bewegt, dass er des grossen, unsäglichen Leidens, der Schande und Spott, der Marter und Noth der Angst und Tod nicht achten, sondern sich für seine arme Kirche und Gemeine dahin den Feinden frei </w:t>
      </w:r>
      <w:proofErr w:type="spellStart"/>
      <w:r>
        <w:t>übergiebt</w:t>
      </w:r>
      <w:proofErr w:type="spellEnd"/>
      <w:r>
        <w:t xml:space="preserve">. </w:t>
      </w:r>
    </w:p>
    <w:p w14:paraId="4B421BA1" w14:textId="77777777" w:rsidR="008F11BA" w:rsidRDefault="008F11BA" w:rsidP="008F11BA">
      <w:pPr>
        <w:pStyle w:val="StandardWeb"/>
      </w:pPr>
      <w:r>
        <w:t xml:space="preserve">Es sahe der liebe Sohn Gottes, dass ihm seine geliebte Braut, die heilige Kirche, vom Teufel schändlich betrogen, abgespannt und gefänglich gehalten ward. Das ging ihm gar nahe zu Herzen, Das stand ihm nicht zu leiden. Nun konnte seine liebe Braut anders nicht erledigt werden, es bezahlte denn zuvor der Bräutigam die gemachte Schuld, nicht mit Gold oder Gelde, sondern mit seinem heiligen Blute, welches der edelste und beste Schatz ist im Himmel und Erden. Darüber erbrennet er in der Liebe </w:t>
      </w:r>
      <w:proofErr w:type="spellStart"/>
      <w:r>
        <w:t>dermaassen</w:t>
      </w:r>
      <w:proofErr w:type="spellEnd"/>
      <w:r>
        <w:t xml:space="preserve">, dass er sich frei dahin giebt in den Tod, seiner armen Gemeine zum Besten, denn sonst hätte das menschliche Geschlecht mit Gott nicht können versöhnt werden. Und ist die Ursach die, das Gesetz Gottes verbindet alle Menschen zum vollkommenen, willigen, rechtschaffenen Gehorsam, daran überall Nichts solle mangeln, oder wo solcher Gehorsam dergestalt nicht geleistet wird, so solle über die Menschen die Strafe ergehen, nicht eine zeitliche oder vergängliche Strafe, sondern die ewige, unaufhörliche </w:t>
      </w:r>
      <w:proofErr w:type="spellStart"/>
      <w:r>
        <w:t>Verdammniss</w:t>
      </w:r>
      <w:proofErr w:type="spellEnd"/>
      <w:r>
        <w:t xml:space="preserve"> und Verderben. Nun hat der Mensch den Gehorsam nicht geleistet, und können auch Alle heutiges Tages das Gesetz nicht rechtschaffen noch vollkommen halten, so ist’s billig, dass die Strafe des Ungehorsams über das menschliche Geschlecht ergehe und also dem göttlichen Gesetz dennoch genug geschehe. Nun können aber die Menschen solche Strafe nicht ertragen und leben, sie können die nicht ausstehen in der Gestalt, dass sie hernachmals nach erlittenem Recht unschuldig werden, wieder in Gottes Huld kommen und ihm dienen möchten, Das ist aller Dinge unmöglich, sie müssten ewiglich in der Strafe des Gesetzes verderben. Darum hat der Sohn Gottes aus herzlicher Liebe die grausame Strafe des Gesetzes auf sich genommen, damit die gemachte Schuld </w:t>
      </w:r>
      <w:proofErr w:type="spellStart"/>
      <w:r>
        <w:t>genugsamlich</w:t>
      </w:r>
      <w:proofErr w:type="spellEnd"/>
      <w:r>
        <w:t xml:space="preserve"> bezahlet und Gott der Vater zufrieden gestellt würde, und wir also der Strafe und Pein frei und los würden. Daher sagt St. Paulus Röm. 5. also: Wie nun durch Eines Sünde die </w:t>
      </w:r>
      <w:proofErr w:type="spellStart"/>
      <w:r>
        <w:t>Verdammniss</w:t>
      </w:r>
      <w:proofErr w:type="spellEnd"/>
      <w:r>
        <w:t xml:space="preserve"> über alle Menschen kommen ist, also ist auch durch Eines </w:t>
      </w:r>
      <w:proofErr w:type="spellStart"/>
      <w:r>
        <w:t>Gerechtigketi</w:t>
      </w:r>
      <w:proofErr w:type="spellEnd"/>
      <w:r>
        <w:t xml:space="preserve"> die Rechtfertigung des Lebens über alle Menschen kommen. Denn wie durch eines Menschen Ungehorsam viele Sünder worden sind, also auch durch Eines Gehorsam werden viele Gerechte. </w:t>
      </w:r>
    </w:p>
    <w:p w14:paraId="422ABE17" w14:textId="77777777" w:rsidR="008F11BA" w:rsidRDefault="008F11BA" w:rsidP="008F11BA">
      <w:pPr>
        <w:pStyle w:val="StandardWeb"/>
      </w:pPr>
      <w:r>
        <w:t xml:space="preserve">Also sehen wir nun, dass die andere Ursach des Leidens Christi ist die Barmherzigkeit, Wahrheit, Liebe und Mitleiden des allmächtigen Gottes gegen uns verlorene Menschen. Davon unser Seligmacher auch selbst sagt: Also hat Gott die Welt geliebt, dass er seinen eingebornen Sohn gab, auf dass Alle, die an ihn glauben, nicht verloren werden, sondern das ewige Leben haben. </w:t>
      </w:r>
    </w:p>
    <w:p w14:paraId="7CCB4095" w14:textId="77777777" w:rsidR="008F11BA" w:rsidRDefault="008F11BA" w:rsidP="008F11BA">
      <w:pPr>
        <w:pStyle w:val="StandardWeb"/>
      </w:pPr>
      <w:r>
        <w:lastRenderedPageBreak/>
        <w:t xml:space="preserve">Die dritte Ursach, dass Christus, der fromme und treue Herr, leiden und sterben muss, ist der Juden erschreckliche Blindheit, die aus eigener, </w:t>
      </w:r>
      <w:proofErr w:type="spellStart"/>
      <w:r>
        <w:t>fürgenommener</w:t>
      </w:r>
      <w:proofErr w:type="spellEnd"/>
      <w:r>
        <w:t xml:space="preserve"> Bosheit ihren eigenen Heiland und Messiam bis zum Tode verfolgten. Aber diese Ursach dieses </w:t>
      </w:r>
      <w:proofErr w:type="spellStart"/>
      <w:r>
        <w:t>Fürnehmens</w:t>
      </w:r>
      <w:proofErr w:type="spellEnd"/>
      <w:r>
        <w:t xml:space="preserve"> der Juden wäre Nichts gewesen, wo nicht zuvor die göttliche Barmherzigkeit uns zum Besten beschlossen hätte, dass der Sohn Gottes leiden und sterben und durch seinen Tod für unsere Schuld bezahlen sollte. </w:t>
      </w:r>
    </w:p>
    <w:p w14:paraId="1C79983B" w14:textId="77777777" w:rsidR="008F11BA" w:rsidRDefault="008F11BA" w:rsidP="008F11BA">
      <w:pPr>
        <w:pStyle w:val="StandardWeb"/>
      </w:pPr>
      <w:r>
        <w:t xml:space="preserve">Es ist hier auch zu merken der Leute unverschämtes Fürgeben, die da sagen, es werde den Juden nicht zur Sünde gerechnet, dass sie den Herrn Christum so jämmerlich auf’s Kreuz geopfert haben, denn sie hierinnen Gottes Willen vollbracht und der ganzen Welt Seligkeit gefördert haben, und weil denn der Tod Christi also wohl gerathen sei, dass er allen Menschen, so da glauben, zu Nutz komme, so soll man die Juden darinnen nicht so gar verdenken. Dawider soll man wissen, dass der Juden Meinung und Gottes des Vaters Wille gar weit zu unterscheiden sind. Denn Gott giebt seinen Sohn der Meinung in den Tod, dass dadurch der ganzen Welt geholfen würde; aber die Juden überantworteten ihn darum in der Heiden Hände zum Tode, dass seiner Niemand </w:t>
      </w:r>
      <w:proofErr w:type="spellStart"/>
      <w:r>
        <w:t>hinfürder</w:t>
      </w:r>
      <w:proofErr w:type="spellEnd"/>
      <w:r>
        <w:t xml:space="preserve"> in Ewigkeit </w:t>
      </w:r>
      <w:proofErr w:type="spellStart"/>
      <w:r>
        <w:t>geniessen</w:t>
      </w:r>
      <w:proofErr w:type="spellEnd"/>
      <w:r>
        <w:t xml:space="preserve"> sollte. Gott wollte, dass die Sünden dadurch aufgehoben würden und sein Sohn durch diesen Weg sammt Allen, die ihn lieb haben würden, zum ewigen Leben und Herrlichkeit eingingen. Die Juden aber suchten durch den Tod Christi ihre Sünde und gottloses Leben (welches er ernstlich strafte) zu vertheidigen und ihn sammt all seinem Anhange in Grund zu verderben und auszurotten. Es sind derhalben die Juden durch diese ihre that in ewigen Zorn Gottes und Verdammnis gefallen. Doch ist diese Sünde ihrer Vielen um des Herrn Christi willen vergeben worden, da sie die erkannt, um Gnade gebeten und Busse gethan. </w:t>
      </w:r>
    </w:p>
    <w:p w14:paraId="7FD1CBE6" w14:textId="77777777" w:rsidR="008F11BA" w:rsidRDefault="008F11BA" w:rsidP="008F11BA">
      <w:pPr>
        <w:pStyle w:val="StandardWeb"/>
      </w:pPr>
      <w:r>
        <w:t xml:space="preserve">Hier fällt nun die Frage für: Hat denn so eben Christus leiden müssen? Hätte es nicht durch einen Andern können ausgerichtet werden? Darauf ist die Antwort, dass die Sünden und Strafe der Sünden vor Gott also gross sind, dass kein Engel im Himmel noch keine Creatur auf Erden, und sie Alle zusammen nicht vermocht hätten, den Zorn Gottes wider die Sünde zu stillen, viel weniger hätten sie die Strafe und Pein über die Sünde können aufheben oder hinwegnehmen. Darum musste es der Sohn Gottes selbst thun, er musste Mensch werden, die Strafe leiden und sterben. </w:t>
      </w:r>
    </w:p>
    <w:p w14:paraId="2E8826CC" w14:textId="77777777" w:rsidR="008F11BA" w:rsidRDefault="008F11BA" w:rsidP="008F11BA">
      <w:pPr>
        <w:pStyle w:val="StandardWeb"/>
      </w:pPr>
      <w:r>
        <w:t xml:space="preserve">Das soll uns nun, liebe Christen, eine Erinnerung sein, dass wir die Sünde für eine grosse, schwere Last und Bürde achten, darinnen nicht fortfahren, sondern uns davor hüten. Denn es hat unserm Herrn Gott nicht ein Geringes gekostet, uns von Sünden zu erlösen. Wisset, sagt St. Peter, dass ihr nicht mit vergänglichem Silber oder Gold erlöset seid, sondern mit dem theuern Blute Christi, als eines unschuldigen und unbefleckten Lammes. Und Solches haben wir nicht verdient, sind’s auch nicht werth gewesen, Christus hat es aus lauter Liebe gethan. </w:t>
      </w:r>
    </w:p>
    <w:p w14:paraId="38453DD8" w14:textId="77777777" w:rsidR="008F11BA" w:rsidRDefault="008F11BA" w:rsidP="008F11BA">
      <w:pPr>
        <w:pStyle w:val="StandardWeb"/>
      </w:pPr>
      <w:r>
        <w:t xml:space="preserve">Darum sollen wir nicht trauen auf unser eigen Werk und Verdienste; denn sie sind viel zu geringe und untüchtig, damit bei Gott Gnade zu verdienen, sondern wir sollen uns verlassen auf die Gnade und Liebe des allmächtigen Gottes und uns derselben trösten, dass er durch dieselbe </w:t>
      </w:r>
      <w:proofErr w:type="spellStart"/>
      <w:r>
        <w:t>hinfürder</w:t>
      </w:r>
      <w:proofErr w:type="spellEnd"/>
      <w:r>
        <w:t xml:space="preserve"> uns nicht lassen werde. Denn er hat uns das Grösste geschenkt, seinen Sohn, er wird uns wahrlich das Kleinste auch nicht versagen. Denn so wir mit Gott versühnt sind durch den Tod seines Sohnes, da wir noch Feinde waren, wie viel mehr werden wir selig werden durch sein Leben, so wir nun versühnet sind? spricht Paulus Röm. 5. und 8: Ist Gott für uns, wer mag wider uns sein? Welcher auch seines einigen Sohnes nicht verschonet hat, sondern hat ihn für uns Alle dahingegeben, wie sollte er uns mit ihm nicht Alles schenken? Und also Viel vom andern Stück, was die Ursach des Leidens Christi belanget, einfältiglich zu behalten. </w:t>
      </w:r>
    </w:p>
    <w:p w14:paraId="53626A39" w14:textId="77777777" w:rsidR="008F11BA" w:rsidRDefault="008F11BA" w:rsidP="008F11BA">
      <w:pPr>
        <w:pStyle w:val="berschrift4"/>
      </w:pPr>
      <w:r>
        <w:lastRenderedPageBreak/>
        <w:t>III.</w:t>
      </w:r>
    </w:p>
    <w:p w14:paraId="0191F5FC" w14:textId="77777777" w:rsidR="008F11BA" w:rsidRDefault="008F11BA" w:rsidP="008F11BA">
      <w:pPr>
        <w:pStyle w:val="StandardWeb"/>
      </w:pPr>
      <w:r>
        <w:t xml:space="preserve">Zum Dritten, so sollen wir auch lernen, wozu uns das Leiden Christi nützlich sei? </w:t>
      </w:r>
    </w:p>
    <w:p w14:paraId="57967FE4" w14:textId="77777777" w:rsidR="008F11BA" w:rsidRDefault="008F11BA" w:rsidP="008F11BA">
      <w:pPr>
        <w:pStyle w:val="StandardWeb"/>
      </w:pPr>
      <w:r>
        <w:t xml:space="preserve">Denn es ist ja eine mächtige, wichtige Sache, dass der unschuldige Sohn Gottes den Tod leidet. Darum muss es ja nicht umsonst geschehen, es muss irgend wozu dienen. </w:t>
      </w:r>
    </w:p>
    <w:p w14:paraId="43B52246" w14:textId="77777777" w:rsidR="008F11BA" w:rsidRDefault="008F11BA" w:rsidP="008F11BA">
      <w:pPr>
        <w:pStyle w:val="StandardWeb"/>
      </w:pPr>
      <w:r>
        <w:t xml:space="preserve">Es ist wohl wahr, es sollen alle Historien, in der Propheten und Apostel Büchern beschrieben, dazu dienen, dass die betrübten Gewissen getröstet und gestärkt oder zu Tugend und Ehrbarkeit gereizt werden. Aber gleichwie der Balsam mit seinem Geruche alle anderen wohlriechenden Kräuter und edle Wasser und Öle weit übertrifft, also ist auch die Historie vom Leiden und Sterben Christi weit reicher an Lehre, Trost und Exempeln, denn alle anderen der heiligen Schrift Geschichten. </w:t>
      </w:r>
    </w:p>
    <w:p w14:paraId="16F0B192" w14:textId="77777777" w:rsidR="008F11BA" w:rsidRDefault="008F11BA" w:rsidP="008F11BA">
      <w:pPr>
        <w:pStyle w:val="StandardWeb"/>
      </w:pPr>
      <w:r>
        <w:t xml:space="preserve">Es ist die Passion nichts Anderes, denn eine wohlbereite </w:t>
      </w:r>
      <w:proofErr w:type="spellStart"/>
      <w:r>
        <w:t>Liberei</w:t>
      </w:r>
      <w:proofErr w:type="spellEnd"/>
      <w:r>
        <w:t xml:space="preserve">, darinnen man alle Bücher findet nöthig, nützlich und lustig zu lesen. Also findet man in der Passion auch Bericht und Grund von allen Artikeln der Religion, was Sünde sei, wie Gott gegen die Sünde gesinnet, ob auch das Gesetz selig machen könne, warum Gott so mannichfaltige grosse Sünder zu Gnaden annehme? Und der Stücke unzählig viel mehr. </w:t>
      </w:r>
    </w:p>
    <w:p w14:paraId="2AD8F539" w14:textId="77777777" w:rsidR="008F11BA" w:rsidRDefault="008F11BA" w:rsidP="008F11BA">
      <w:pPr>
        <w:pStyle w:val="StandardWeb"/>
      </w:pPr>
      <w:r>
        <w:t xml:space="preserve">Willst du wissen, wie man Gott solle gehorsam sein, wie man ihn solle im Kreuz anrufen, wie man ihm vertrauen, auf ihn hoffen solle, wiefern man den Nächsten und auch die Feinde soll lieben, wie man sich im Kreuz und Anfechtung halten solle, lies und bedenk’ die Historie des Leidens Christi, da findest du Vorrath und Exempel, Lehre und Trost vollauf. </w:t>
      </w:r>
    </w:p>
    <w:p w14:paraId="6044549C" w14:textId="77777777" w:rsidR="008F11BA" w:rsidRDefault="008F11BA" w:rsidP="008F11BA">
      <w:pPr>
        <w:pStyle w:val="StandardWeb"/>
      </w:pPr>
      <w:r>
        <w:t xml:space="preserve">So ist nun neben solchem Allen zu behalten, was denn der Herr Christus durch sein Leiden habe zu Wege gebracht und ausgerichtet? Liebe Freunde, er hat dadurch viel Nutzen, Beide für sich selbst und für uns, erworben. </w:t>
      </w:r>
    </w:p>
    <w:p w14:paraId="386EDAC2" w14:textId="77777777" w:rsidR="008F11BA" w:rsidRDefault="008F11BA" w:rsidP="008F11BA">
      <w:pPr>
        <w:pStyle w:val="StandardWeb"/>
      </w:pPr>
      <w:r>
        <w:t xml:space="preserve">Denn von ihm spricht der Prophet </w:t>
      </w:r>
      <w:proofErr w:type="spellStart"/>
      <w:r>
        <w:t>Esaias</w:t>
      </w:r>
      <w:proofErr w:type="spellEnd"/>
      <w:r>
        <w:t xml:space="preserve"> Cap. 53: Er ist aus der Angst und dem Gericht genommen, wer will seines Lebens Länge ausreden? Darum will ich ihm grosse Menge zur Beute geben, und er soll die Starken zum Raube haben, darum dass er sein Leben in den Tod gegeben hat. Und Psalm 8: Du wirst ihn zum Herrn machen über deiner Hände Werk, Alles hast du unter seine Füsse gethan. Denn obwohl Christus ein Herr gewesen ist über alle Creaturen von Ewigkeit her, so ist doch solche seine Herrlichkeit verborgen gewesen, und allererste nach seinem Tode und Auferstehung durch die Predigt des Evangeliums über die ganze Welt bekannt worden, das ist seine Ehre, die er von seinem Leiden hat. </w:t>
      </w:r>
    </w:p>
    <w:p w14:paraId="0FCB2882" w14:textId="77777777" w:rsidR="008F11BA" w:rsidRDefault="008F11BA" w:rsidP="008F11BA">
      <w:pPr>
        <w:pStyle w:val="StandardWeb"/>
      </w:pPr>
      <w:r>
        <w:t xml:space="preserve">Nun aber haben wir auch trefflichen Nutzen davon. Denn erstlich so hat er uns zu gut durch sein Leiden und Sterben den Teufel, Tod, Sünde, Hölle und ewige </w:t>
      </w:r>
      <w:proofErr w:type="spellStart"/>
      <w:r>
        <w:t>Vedammniss</w:t>
      </w:r>
      <w:proofErr w:type="spellEnd"/>
      <w:r>
        <w:t xml:space="preserve"> überwunden, dass sie uns nicht mehr schaden mögen, und wir Herren </w:t>
      </w:r>
      <w:proofErr w:type="spellStart"/>
      <w:r>
        <w:t>hinfürder</w:t>
      </w:r>
      <w:proofErr w:type="spellEnd"/>
      <w:r>
        <w:t xml:space="preserve"> über sie sein sollen, wie Hosea am 13. geweissagt hat: Ich will sie erlösen aus der Hölle und vom Teufel erretten; ich will dir ein Gift sein, Hölle und Tod, ich will dir eine Pestilenz sein. So ist nun nichts Verdammliches an Denen, die in Christo Jesu sind, Röm. 8. und am 6: Der Tod wird hinfort nicht mehr über euch herrschen, denn es hat der Herr Christus durch den Tod die Macht genommen Dem, der des Todes Gewalt hatte, das ist, dem Teufel, und erlösete Die, so durch Furcht des Todes im ganzen Leben Knechte sein mussten. </w:t>
      </w:r>
    </w:p>
    <w:p w14:paraId="7FDDC981" w14:textId="77777777" w:rsidR="008F11BA" w:rsidRDefault="008F11BA" w:rsidP="008F11BA">
      <w:pPr>
        <w:pStyle w:val="StandardWeb"/>
      </w:pPr>
      <w:r>
        <w:t xml:space="preserve">Zum Andern hat er uns durch sein Leiden erworben Vergebung der Sünden und der Gebrechlichkeit, die uns von Natur auch nach der Taufe noch anhanget und hat uns also auch herwiedergebracht die Gerechtigkeit, die vor Gott gilt, wie der Engel zu Joseph sagt Matth. 1: </w:t>
      </w:r>
      <w:r>
        <w:lastRenderedPageBreak/>
        <w:t xml:space="preserve">Du sollst seinen Namen Jesus heissen; denn er wird sein Volk selig machen von seinen Sünden. Und Joh. 1: Das ist das Lamm Gottes, das der Welt Sünde trägt. </w:t>
      </w:r>
      <w:proofErr w:type="spellStart"/>
      <w:r>
        <w:t>Apocal</w:t>
      </w:r>
      <w:proofErr w:type="spellEnd"/>
      <w:r>
        <w:t xml:space="preserve">. 1: Er hat uns gewaschen mit seinem Blut von unsern Sünden. </w:t>
      </w:r>
    </w:p>
    <w:p w14:paraId="7A886899" w14:textId="77777777" w:rsidR="008F11BA" w:rsidRDefault="008F11BA" w:rsidP="008F11BA">
      <w:pPr>
        <w:pStyle w:val="StandardWeb"/>
      </w:pPr>
      <w:r>
        <w:t xml:space="preserve">Zum Dritten hat er uns versühnet mit Gott dem Vater und alle Feindschaft zwischen Gott und uns aufgehoben; Röm. 5: So haben wir nun Friede mit Gott durch unsern Herrn Jesum Christum. </w:t>
      </w:r>
    </w:p>
    <w:p w14:paraId="5E21B6D5" w14:textId="77777777" w:rsidR="008F11BA" w:rsidRDefault="008F11BA" w:rsidP="008F11BA">
      <w:pPr>
        <w:pStyle w:val="StandardWeb"/>
      </w:pPr>
      <w:r>
        <w:t xml:space="preserve">Zum Vierten hat er auch die Strafe aller Sünden bei Seite gelegt; denn er ist um unserer Missethat willen verwundet und um unserer Sünde willen zerschlagen. Die Strafe liegt auf ihm, auf dass wir Friede hätten. </w:t>
      </w:r>
    </w:p>
    <w:p w14:paraId="4E6FEFF5" w14:textId="77777777" w:rsidR="008F11BA" w:rsidRDefault="008F11BA" w:rsidP="008F11BA">
      <w:pPr>
        <w:pStyle w:val="StandardWeb"/>
      </w:pPr>
      <w:r>
        <w:t xml:space="preserve">Zum Fünften hat er uns durch sein Leiden eine ewige Erlösung zu Wege gebracht; Hebr. 9: Durch sein eigen Blut ist er hineingegangen in das Heiligthum und hat uns eine ewige Erlösung erfunden. </w:t>
      </w:r>
    </w:p>
    <w:p w14:paraId="37555708" w14:textId="77777777" w:rsidR="008F11BA" w:rsidRDefault="008F11BA" w:rsidP="008F11BA">
      <w:pPr>
        <w:pStyle w:val="StandardWeb"/>
      </w:pPr>
      <w:r>
        <w:t xml:space="preserve">Zum Sechsten hat er unsere Seelen auch dadurch gesund gemacht. Durch seine Wunden sind wir geheilt. 1. Petr. 2. </w:t>
      </w:r>
    </w:p>
    <w:p w14:paraId="5FF89D41" w14:textId="77777777" w:rsidR="008F11BA" w:rsidRDefault="008F11BA" w:rsidP="008F11BA">
      <w:pPr>
        <w:pStyle w:val="StandardWeb"/>
      </w:pPr>
      <w:r>
        <w:t xml:space="preserve">Zum Siebenten hat er uns auch dadurch den heiligen Geist übergeben; Röm. 5: Die Liebe Gottes ist ausgegossen durch den heiligen Geist, welcher uns gegeben ist. Warum? Um des Verdienstes Christi willen. </w:t>
      </w:r>
    </w:p>
    <w:p w14:paraId="5FB5AE2A" w14:textId="77777777" w:rsidR="008F11BA" w:rsidRDefault="008F11BA" w:rsidP="008F11BA">
      <w:pPr>
        <w:pStyle w:val="StandardWeb"/>
      </w:pPr>
      <w:r>
        <w:t xml:space="preserve">Zum Achten haben wir durch sein Leiden auch einen freien Zugang zu Gott, Röm. 5. </w:t>
      </w:r>
    </w:p>
    <w:p w14:paraId="57E75C25" w14:textId="77777777" w:rsidR="008F11BA" w:rsidRDefault="008F11BA" w:rsidP="008F11BA">
      <w:pPr>
        <w:pStyle w:val="StandardWeb"/>
      </w:pPr>
      <w:r>
        <w:t xml:space="preserve">Zum Neunten reinigt sein Leiden unser Gewissen von allen todten Werken, zu dienen dem lebendigen Gott. </w:t>
      </w:r>
    </w:p>
    <w:p w14:paraId="61C6DDF1" w14:textId="77777777" w:rsidR="008F11BA" w:rsidRDefault="008F11BA" w:rsidP="008F11BA">
      <w:pPr>
        <w:pStyle w:val="StandardWeb"/>
      </w:pPr>
      <w:r>
        <w:t xml:space="preserve">Zum Zehnten giebt uns des Herrn Christi Leiden Kraft und Macht zu einem </w:t>
      </w:r>
      <w:proofErr w:type="spellStart"/>
      <w:r>
        <w:t>gottfürchtigen</w:t>
      </w:r>
      <w:proofErr w:type="spellEnd"/>
      <w:r>
        <w:t xml:space="preserve"> und neuen Leben; Röm. 6: Wisset ihr nicht, dass Alle, die wir in Christum getauft sind, die sind in seinen Tod getauft? So sind wir nun mit ihm begraben durch die Taufe in den Tod, auf dass, gleichwie Christus auferweckt von den Todten durch die Herrlichkeit des Vaters, also sollen wir auch in einem neuen Leben wandeln. </w:t>
      </w:r>
    </w:p>
    <w:p w14:paraId="253D52F9" w14:textId="77777777" w:rsidR="008F11BA" w:rsidRDefault="008F11BA" w:rsidP="008F11BA">
      <w:pPr>
        <w:pStyle w:val="StandardWeb"/>
      </w:pPr>
      <w:r>
        <w:t xml:space="preserve">Summa, wir haben durch das Leiden Christi das ewige Leben und die Gemeinschaft aller Güter. Also hat Gott die Welt geliebt, dass er seinen einigen Sohn gab, auf dass Alle, die an ihn gläuben, nicht verloren werden, sondern das ewige Leben haben. Solche Früchte und Nutzen sollen wir nun wohl bedenken und uns derselben tröstlich im Glauben annehmen, freuen und darauf verlassen. Der Ursach halber sollen wir auch die </w:t>
      </w:r>
      <w:proofErr w:type="spellStart"/>
      <w:r>
        <w:t>Historia</w:t>
      </w:r>
      <w:proofErr w:type="spellEnd"/>
      <w:r>
        <w:t xml:space="preserve"> des Leidens Christi desto lieber hören und lernen und täglich betrachten; denn dadurch werden unsere Herzen in Andacht gegen Gott entzündet. </w:t>
      </w:r>
    </w:p>
    <w:p w14:paraId="3CA4EDED" w14:textId="77777777" w:rsidR="008F11BA" w:rsidRDefault="008F11BA" w:rsidP="008F11BA">
      <w:pPr>
        <w:pStyle w:val="StandardWeb"/>
      </w:pPr>
      <w:r>
        <w:t xml:space="preserve">Darum hat auch St. Bernhard gesagt: Eines Christenmenschen tägliche Lection soll sein das </w:t>
      </w:r>
      <w:proofErr w:type="spellStart"/>
      <w:r>
        <w:t>Gedächtniss</w:t>
      </w:r>
      <w:proofErr w:type="spellEnd"/>
      <w:r>
        <w:t xml:space="preserve"> des Leidens Christi; denn desselben Betrachtung lindert auch manche Trübsal und Traurigkeit, wie St. Gregorius spricht: Nichts ist so schwer, es wird leichter, so man das Leiden Christi zu </w:t>
      </w:r>
      <w:proofErr w:type="spellStart"/>
      <w:r>
        <w:t>Gedächtniss</w:t>
      </w:r>
      <w:proofErr w:type="spellEnd"/>
      <w:r>
        <w:t xml:space="preserve"> führt. </w:t>
      </w:r>
    </w:p>
    <w:p w14:paraId="1E488447" w14:textId="77777777" w:rsidR="008F11BA" w:rsidRDefault="008F11BA" w:rsidP="008F11BA">
      <w:pPr>
        <w:pStyle w:val="StandardWeb"/>
      </w:pPr>
      <w:r>
        <w:t xml:space="preserve">Ja, mit ernstlicher Betrachtung des Leidens Christi wird auch den Sünden und Lastern gewehrt. Darum sollen wir die Betrachtung desselben dazu auch gebrauchen. </w:t>
      </w:r>
    </w:p>
    <w:p w14:paraId="5F074FD6" w14:textId="77777777" w:rsidR="008F11BA" w:rsidRDefault="008F11BA" w:rsidP="008F11BA">
      <w:pPr>
        <w:pStyle w:val="StandardWeb"/>
      </w:pPr>
      <w:r>
        <w:lastRenderedPageBreak/>
        <w:t xml:space="preserve">Ficht dich </w:t>
      </w:r>
      <w:proofErr w:type="spellStart"/>
      <w:r>
        <w:t>Hoffahrt</w:t>
      </w:r>
      <w:proofErr w:type="spellEnd"/>
      <w:r>
        <w:t xml:space="preserve"> an und sticht dich die alte Schlange in deinem Herzen, dass dir dieselbige von Gift aufläuft und du anhebest, dich über Andere zu erheben, so denk’, wie tief sich dein Heiland gedemüthigt hat und seinen Jüngern die Füsse gewaschen und sich gar herab unter alle Menschen erniedriget. </w:t>
      </w:r>
    </w:p>
    <w:p w14:paraId="368EBFDA" w14:textId="77777777" w:rsidR="008F11BA" w:rsidRDefault="008F11BA" w:rsidP="008F11BA">
      <w:pPr>
        <w:pStyle w:val="StandardWeb"/>
      </w:pPr>
      <w:r>
        <w:t xml:space="preserve">Ficht dich an das Podagra der Trägheit und Nachlässigkeit im göttlichen Dienst und Gehorsam göttlicher Gebote, denke, wie unser Herr Christus seinem Vater gehorsam ist gewesen bis in den Tod. </w:t>
      </w:r>
    </w:p>
    <w:p w14:paraId="1D62D262" w14:textId="77777777" w:rsidR="008F11BA" w:rsidRDefault="008F11BA" w:rsidP="008F11BA">
      <w:pPr>
        <w:pStyle w:val="StandardWeb"/>
      </w:pPr>
      <w:r>
        <w:t xml:space="preserve">Ficht dich das Grimmen und </w:t>
      </w:r>
      <w:proofErr w:type="spellStart"/>
      <w:r>
        <w:t>Colica</w:t>
      </w:r>
      <w:proofErr w:type="spellEnd"/>
      <w:r>
        <w:t xml:space="preserve"> des Hasses und Neides an, denke, wie freundlich sich der Herr am Kreuz auch gegen seine Feinde gehalten. </w:t>
      </w:r>
    </w:p>
    <w:p w14:paraId="732DB850" w14:textId="77777777" w:rsidR="008F11BA" w:rsidRDefault="008F11BA" w:rsidP="008F11BA">
      <w:pPr>
        <w:pStyle w:val="StandardWeb"/>
      </w:pPr>
      <w:r>
        <w:t xml:space="preserve">Ficht dich das Halsgeschwür des Fressens und Saufens an, gedenke, was der Heiland am Kreuz für einen schlechten, geringen Trank hatte und damit genug hatte. </w:t>
      </w:r>
    </w:p>
    <w:p w14:paraId="3C04D68A" w14:textId="77777777" w:rsidR="008F11BA" w:rsidRDefault="008F11BA" w:rsidP="008F11BA">
      <w:pPr>
        <w:pStyle w:val="StandardWeb"/>
      </w:pPr>
      <w:r>
        <w:t xml:space="preserve">Ficht dich die Wassersucht des Geizes an, gedenke, wie dein Herr Christus so milde gewesen, dass er das Seine Alles mit einander und sich selbst dazu hingegeben und ausgetheilt. </w:t>
      </w:r>
    </w:p>
    <w:p w14:paraId="20A7412E" w14:textId="77777777" w:rsidR="008F11BA" w:rsidRDefault="008F11BA" w:rsidP="008F11BA">
      <w:pPr>
        <w:pStyle w:val="StandardWeb"/>
      </w:pPr>
      <w:r>
        <w:t xml:space="preserve">In diesen und anderen Stücken folge ihm nach und rufe Gott fleissig an um seine Hilfe und heiligen Geist dazu. Was gilt’s, wo man also stets das Leiden Christi im </w:t>
      </w:r>
      <w:proofErr w:type="spellStart"/>
      <w:r>
        <w:t>Gedächtniss</w:t>
      </w:r>
      <w:proofErr w:type="spellEnd"/>
      <w:r>
        <w:t xml:space="preserve"> hätte, ob nicht der groben Laster und Sünden sollten weniger werden in der Welt. Denn wider diese geistlichen Gebrechen alle findet man in der </w:t>
      </w:r>
      <w:proofErr w:type="spellStart"/>
      <w:r>
        <w:t>Historia</w:t>
      </w:r>
      <w:proofErr w:type="spellEnd"/>
      <w:r>
        <w:t xml:space="preserve"> vom Leiden Christi geistliche Arznei. Item wider das hitzige Fieber der </w:t>
      </w:r>
      <w:proofErr w:type="spellStart"/>
      <w:r>
        <w:t>Rachgierigkeit</w:t>
      </w:r>
      <w:proofErr w:type="spellEnd"/>
      <w:r>
        <w:t xml:space="preserve">, wider die Hauptkrankheit der Vermessenheit und eigenes Gutdünken, wider das Durchlaufen der Unbeständigkeit und des Zweifels, wider das Grimmen und Grind des bösen, unruhigen Gewissens, wider den Ansatz böser Exempel und Verführung anderer Leute. </w:t>
      </w:r>
    </w:p>
    <w:p w14:paraId="4B7C3B68" w14:textId="77777777" w:rsidR="008F11BA" w:rsidRDefault="008F11BA" w:rsidP="008F11BA">
      <w:pPr>
        <w:pStyle w:val="StandardWeb"/>
      </w:pPr>
      <w:r>
        <w:t xml:space="preserve">Das sollen wir aber hier auch lernen, dass gar ein grosser Unterschied ist zwischen Christi und anderer Heiligen Leiden. Denn Christi Leiden ist allein ein Sühnopfer für die Sünde und ist so gross und schwer, dass damit Nichts zu vergleichen ist. Aber der anderen Heiligen Leiden versühnet nicht die Sünde, sondern sie leiden entweder um ihrer Uebertretung willen, als David, da er in’s Elend gejagt ward, und was ihm sonst widerfuhr, Das hatte er mit dem Ehebruch und Todtschlag wohl verdient, und ob ihm wohl die Sünde für Gott vergeben war, so wollte ihn doch unser Herr Gott durch seine Züchtigung im Zaume halten, ihm und Anderen zur Warnung, sich vor Sünden hinfort zu hüten und dem Teufel nicht zu viel Raum zu geben. Oder es werden die Heiligen darum in Leiden gesteckt, dass ihr Glaube, gottseliges Leben und Hoffnung dadurch an den Tag komme und geübt werde, wie dem lieben Joseph widerfuhr, da er von seinen Brüdern verkauft und darnach gefänglich eingezogen ward, dadurch sein keusches Herz, seine Liebe zu Gott und andere göttliche Gaben </w:t>
      </w:r>
      <w:proofErr w:type="spellStart"/>
      <w:r>
        <w:t>herfürleuchteten</w:t>
      </w:r>
      <w:proofErr w:type="spellEnd"/>
      <w:r>
        <w:t xml:space="preserve"> und Jedermann kund worden. Und also werden auch die rechten Gläubigen unterschieden von den Heuchlern und prächtigen Hochrednern, die ihr Christenthum nur im Munde führen, im Herzen Nichts drum wissen. </w:t>
      </w:r>
    </w:p>
    <w:p w14:paraId="77FFD95F" w14:textId="77777777" w:rsidR="008F11BA" w:rsidRDefault="008F11BA" w:rsidP="008F11BA">
      <w:pPr>
        <w:pStyle w:val="StandardWeb"/>
      </w:pPr>
      <w:r>
        <w:t xml:space="preserve">Es leiden auch wohl die Heiligen darum, dass sie mit ihrem Leiden und Tod Zeugen sein, dass die evangelische Lehre recht und Gottes Wahrheit sei, und dass ein ander Leben nach diesem gewisslich zu hoffen; darinnen ihnen Gott reichlich wiedererstatten werde, was sie hier verlieren und sie alles ihres Jammers, Leidens und Schmerzes ergötzen. </w:t>
      </w:r>
    </w:p>
    <w:p w14:paraId="2D43147D" w14:textId="77777777" w:rsidR="008F11BA" w:rsidRDefault="008F11BA" w:rsidP="008F11BA">
      <w:pPr>
        <w:pStyle w:val="StandardWeb"/>
      </w:pPr>
      <w:r>
        <w:t xml:space="preserve">So verdienet nun allein Christus durch sein Leiden uns Vergebung der Sünden, aller andern Heiligen Leiden, so sie im Glauben hier mit Geduld tragen, sind Opfer und Danksagung und gefallen Gott wohl, nicht, dass man damit Vergebung der Sünden verdiene, sondern dass man </w:t>
      </w:r>
      <w:r>
        <w:lastRenderedPageBreak/>
        <w:t xml:space="preserve">nach erlangter Gerechtigkeit hierinnen Gott Gehorsam leistet zu seinen Ehren und zu hindern die Sünde und Ungerechtigkeit. </w:t>
      </w:r>
    </w:p>
    <w:p w14:paraId="0175C65F" w14:textId="77777777" w:rsidR="008F11BA" w:rsidRDefault="008F11BA" w:rsidP="008F11BA">
      <w:pPr>
        <w:pStyle w:val="StandardWeb"/>
      </w:pPr>
      <w:r>
        <w:t xml:space="preserve">Also sollen wir auch geduldig, was uns Gott zuschickt, leiden und das Leiden Christi lassen unsern </w:t>
      </w:r>
      <w:proofErr w:type="spellStart"/>
      <w:r>
        <w:t>grössten</w:t>
      </w:r>
      <w:proofErr w:type="spellEnd"/>
      <w:r>
        <w:t xml:space="preserve"> Schatz sein, sollen uns nicht daran ärgern, wie die Juden, sondern bedenken, was der Herr selber sagt Matth. 11: Selig ist, der sich nicht an mir ärgert. Wir sollen auch nicht davon klügeln, wie die </w:t>
      </w:r>
      <w:proofErr w:type="spellStart"/>
      <w:r>
        <w:t>Philosophi</w:t>
      </w:r>
      <w:proofErr w:type="spellEnd"/>
      <w:r>
        <w:t xml:space="preserve"> gethan, die es für Narrenwerk gehalten, wenn man gelehret, dass Gott Mensch worden und für uns gestorben sei. Dagegen wissen wir sehr wohl, dass die Gottheit nicht stirbt. Wir wissen aber gleichwohl auch, dass die Gottheit mit der Menschheit vereinigt dazumal, da Christus am Kreuz gehangen, unzertrennlich in Christo </w:t>
      </w:r>
      <w:proofErr w:type="spellStart"/>
      <w:r>
        <w:t>dermaassen</w:t>
      </w:r>
      <w:proofErr w:type="spellEnd"/>
      <w:r>
        <w:t xml:space="preserve"> geruhet und inne gehalten, dass seine heilige Menschheit leiden und sterben konnte, wie der heilige Lehrer Irenäus auch also davon redet. Denn es wird auch wohl bleiben, wie Paulus sagt 1. Corinth. 1: Dieweil die Weisheit durch ihre Weisheit Gott nicht erkannte in seiner Weisheit, gefiel es Gott wohl, durch thörichte Predigt selig zu machen Die, so daran gläuben, dass er also die Weisheit dieser Welt zur Thorheit mache. </w:t>
      </w:r>
    </w:p>
    <w:p w14:paraId="1E47DE84" w14:textId="77777777" w:rsidR="008F11BA" w:rsidRDefault="008F11BA" w:rsidP="008F11BA">
      <w:pPr>
        <w:pStyle w:val="StandardWeb"/>
      </w:pPr>
      <w:r>
        <w:t xml:space="preserve">Wir sollen auch nicht das Leiden Christi lästern und schmähen, wie die Heuchler und Werkheiligen thun, die zum </w:t>
      </w:r>
      <w:proofErr w:type="spellStart"/>
      <w:r>
        <w:t>theil</w:t>
      </w:r>
      <w:proofErr w:type="spellEnd"/>
      <w:r>
        <w:t xml:space="preserve"> auch auf ihre eigene Gerechtigkeit, Werke und Verdienst ihr Vertrauen setzen, sondern wir sollen sehen, dass wir mit St. Paulo in Christo erfunden werden, dass wir nicht haben unsere </w:t>
      </w:r>
      <w:proofErr w:type="spellStart"/>
      <w:r>
        <w:t>Gerechtigketi</w:t>
      </w:r>
      <w:proofErr w:type="spellEnd"/>
      <w:r>
        <w:t xml:space="preserve">, die aus dem Gesetz kommt, sondern die durch den Glauben an Christum kommt, nämlich die Gerechtigkeit, die dem Glauben zugerechnet wird, zu erkennen Ihn und die Kraft seiner Auferstehung und die Gemeinschaft seines Leidens und Herrlichkeit. Das gebe Gott! Amen. </w:t>
      </w:r>
    </w:p>
    <w:p w14:paraId="5DD339A1" w14:textId="77777777" w:rsidR="008F11BA" w:rsidRDefault="008F11BA" w:rsidP="008F11BA">
      <w:pPr>
        <w:pStyle w:val="berschrift1"/>
        <w:rPr>
          <w:sz w:val="48"/>
        </w:rPr>
      </w:pPr>
      <w:r>
        <w:t>Über Luther</w:t>
      </w:r>
    </w:p>
    <w:p w14:paraId="19A1E365" w14:textId="77777777" w:rsidR="008F11BA" w:rsidRDefault="008F11BA" w:rsidP="008F11BA">
      <w:pPr>
        <w:pStyle w:val="StandardWeb"/>
      </w:pPr>
      <w:r>
        <w:t xml:space="preserve">Wenn man Gottes Wort und Zusagung für sich hat, so bricht der Glaube gewaltig hindurch durch alle Anfechtung und läßt sich nicht irren, und kann auch nichts vor ihm bestehen noch ihn hindern. Gleichwie das große </w:t>
      </w:r>
      <w:proofErr w:type="spellStart"/>
      <w:r>
        <w:t>Venedische</w:t>
      </w:r>
      <w:proofErr w:type="spellEnd"/>
      <w:r>
        <w:t xml:space="preserve"> Schiff </w:t>
      </w:r>
      <w:proofErr w:type="spellStart"/>
      <w:r>
        <w:t>Galeon</w:t>
      </w:r>
      <w:proofErr w:type="spellEnd"/>
      <w:r>
        <w:t xml:space="preserve"> mit aller Gewalt auf dem hohen Meere gewaltiglich daher fähret, unter die Türkischen Rennschiffe und andere Raubschiffe getrost sich waget, und noch allezeit den Sieg davon gebracht hat, also setzet der Glaube auch getrost hinein, wie es Gott zuschickt, und behält immer den Sieg, denn es ist ein unüberwindlich Ding um einen gläubigen Menschen. Wenn ich den Dr. Martin Luther seliger Gedächtniß vor 23 Jahren zu Wittenberg </w:t>
      </w:r>
      <w:proofErr w:type="spellStart"/>
      <w:r>
        <w:t>etwan</w:t>
      </w:r>
      <w:proofErr w:type="spellEnd"/>
      <w:r>
        <w:t xml:space="preserve"> gehen sahe, da dünket mich gleich, als sähe ich also ein groß, gewaltig, wohlgerüstet Streitschiff, das unter die Feinde auf dem ungestümen Meer dieser Welt, unter die Papisten, </w:t>
      </w:r>
      <w:proofErr w:type="spellStart"/>
      <w:r>
        <w:t>Jüden</w:t>
      </w:r>
      <w:proofErr w:type="spellEnd"/>
      <w:r>
        <w:t>, Schwärmer und Rottengeister getrost und unverzagt hinein setzet, alles verjagt und erlegt, und mit fröhlichem Triumph den Sieg herwieder brächte. Denn durch den Glauben an Jesum Christum hat dieser heilige Mann alle seine Widersacher überwunden und ist also ihr Obermann geworden.</w:t>
      </w:r>
    </w:p>
    <w:p w14:paraId="22679C60" w14:textId="1DE0AB8F" w:rsidR="0022039F" w:rsidRDefault="008F11BA" w:rsidP="008F11BA">
      <w:r>
        <w:t>...</w:t>
      </w:r>
    </w:p>
    <w:p w14:paraId="313D8872" w14:textId="77777777" w:rsidR="008F11BA" w:rsidRDefault="008F11BA" w:rsidP="008F11BA">
      <w:pPr>
        <w:pStyle w:val="StandardWeb"/>
      </w:pPr>
      <w:r>
        <w:t xml:space="preserve">So muß man ja dieses auch wahr sein und wahr bleiben lassen, daß Luther unter allen Meistersängern seit der Apostel Zeit her der beste und kunstreichste gewesen, auch wohl bleiben wird, in dessen Liedern und Gesängen man kein vergebliches noch unnöthiges Wörtlein findet. Es fleußt und fällt ihm alles aufs lieblichste und </w:t>
      </w:r>
      <w:proofErr w:type="spellStart"/>
      <w:r>
        <w:t>artlichste</w:t>
      </w:r>
      <w:proofErr w:type="spellEnd"/>
      <w:r>
        <w:t xml:space="preserve">, voller Geistes und Lehre, daß auch ein jedes Wort schier eine eigene Predigt, oder doch zum wenigsten eine sonderliche Erinnerung gibt. Da ist nichts gezwungenes, nichts </w:t>
      </w:r>
      <w:proofErr w:type="spellStart"/>
      <w:r>
        <w:t>genöthigtes</w:t>
      </w:r>
      <w:proofErr w:type="spellEnd"/>
      <w:r>
        <w:t xml:space="preserve">, nichts eingeflicktes, nichts verbrochenes. Die Reime sind leicht und gut, die Worte </w:t>
      </w:r>
      <w:proofErr w:type="spellStart"/>
      <w:r>
        <w:t>artlich</w:t>
      </w:r>
      <w:proofErr w:type="spellEnd"/>
      <w:r>
        <w:t xml:space="preserve"> und auserlesen, die Meinung klar und verständlich, Melodien und Ton lieblich und herzlich, und in Summa alles herrlich und köstlich, daß es Saft und Kraft hat, herzet und tröstet! und ist </w:t>
      </w:r>
      <w:r>
        <w:lastRenderedPageBreak/>
        <w:t>fürwahr seines gleichen nicht, viel weniger seines Meisters zu finden, wie alle fromme Herzen, denen anders Luthers Gesangbüchlein recht bekannt, mit mir bekennen müssen, daß uns Gott durch ihn an seinem Gesangbüchlein ein hohes, wunderbares und sonderliches geschenkt hat, dafür wir ihm in alle Ewigkeit nicht genugsam danken können.</w:t>
      </w:r>
    </w:p>
    <w:p w14:paraId="162FA11D" w14:textId="74D38F23" w:rsidR="008F11BA" w:rsidRDefault="008F11BA" w:rsidP="008F11BA">
      <w:pPr>
        <w:pStyle w:val="berschrift1"/>
      </w:pPr>
      <w:r>
        <w:t>Lieder</w:t>
      </w:r>
    </w:p>
    <w:p w14:paraId="0316EFD2" w14:textId="1A71AE12" w:rsidR="008F11BA" w:rsidRDefault="008F11BA" w:rsidP="008F11BA">
      <w:pPr>
        <w:pStyle w:val="berschrift2"/>
        <w:rPr>
          <w:szCs w:val="36"/>
        </w:rPr>
      </w:pPr>
      <w:r w:rsidRPr="008F11BA">
        <w:t>Der 103. Psalm</w:t>
      </w:r>
      <w:r>
        <w:t xml:space="preserve"> </w:t>
      </w:r>
    </w:p>
    <w:p w14:paraId="373A1DCA" w14:textId="77777777" w:rsidR="008F11BA" w:rsidRDefault="008F11BA" w:rsidP="008F11BA">
      <w:pPr>
        <w:pStyle w:val="StandardWeb"/>
      </w:pPr>
      <w:proofErr w:type="spellStart"/>
      <w:r>
        <w:t>NUn</w:t>
      </w:r>
      <w:proofErr w:type="spellEnd"/>
      <w:r>
        <w:t xml:space="preserve"> lob mein </w:t>
      </w:r>
      <w:proofErr w:type="spellStart"/>
      <w:r>
        <w:t>seel</w:t>
      </w:r>
      <w:proofErr w:type="spellEnd"/>
      <w:r>
        <w:t xml:space="preserve"> den Herren,</w:t>
      </w:r>
      <w:r>
        <w:br/>
        <w:t>den Herren Jesum Christ,</w:t>
      </w:r>
      <w:r>
        <w:br/>
        <w:t xml:space="preserve">Willig von </w:t>
      </w:r>
      <w:proofErr w:type="spellStart"/>
      <w:r>
        <w:t>hertzen</w:t>
      </w:r>
      <w:proofErr w:type="spellEnd"/>
      <w:r>
        <w:t xml:space="preserve"> gerne!</w:t>
      </w:r>
      <w:r>
        <w:br/>
        <w:t>nur alls, was in mir ist,</w:t>
      </w:r>
      <w:r>
        <w:br/>
        <w:t xml:space="preserve">Das lobe sein </w:t>
      </w:r>
      <w:proofErr w:type="spellStart"/>
      <w:r>
        <w:t>Heylgen</w:t>
      </w:r>
      <w:proofErr w:type="spellEnd"/>
      <w:r>
        <w:t xml:space="preserve"> </w:t>
      </w:r>
      <w:proofErr w:type="spellStart"/>
      <w:r>
        <w:t>Nammen</w:t>
      </w:r>
      <w:proofErr w:type="spellEnd"/>
      <w:r>
        <w:br/>
      </w:r>
      <w:proofErr w:type="spellStart"/>
      <w:r>
        <w:t>vnd</w:t>
      </w:r>
      <w:proofErr w:type="spellEnd"/>
      <w:r>
        <w:t xml:space="preserve"> </w:t>
      </w:r>
      <w:proofErr w:type="spellStart"/>
      <w:r>
        <w:t>faß</w:t>
      </w:r>
      <w:proofErr w:type="spellEnd"/>
      <w:r>
        <w:t xml:space="preserve"> es all zusammen,</w:t>
      </w:r>
      <w:r>
        <w:br/>
        <w:t xml:space="preserve">war er mir </w:t>
      </w:r>
      <w:proofErr w:type="spellStart"/>
      <w:r>
        <w:t>guts</w:t>
      </w:r>
      <w:proofErr w:type="spellEnd"/>
      <w:r>
        <w:t xml:space="preserve"> </w:t>
      </w:r>
      <w:proofErr w:type="spellStart"/>
      <w:r>
        <w:t>gethon</w:t>
      </w:r>
      <w:proofErr w:type="spellEnd"/>
      <w:r>
        <w:t>.</w:t>
      </w:r>
    </w:p>
    <w:p w14:paraId="4B959E8E" w14:textId="77777777" w:rsidR="008F11BA" w:rsidRDefault="008F11BA" w:rsidP="008F11BA">
      <w:pPr>
        <w:pStyle w:val="StandardWeb"/>
      </w:pPr>
      <w:r>
        <w:t xml:space="preserve">Er hat die </w:t>
      </w:r>
      <w:proofErr w:type="spellStart"/>
      <w:r>
        <w:t>Sünd</w:t>
      </w:r>
      <w:proofErr w:type="spellEnd"/>
      <w:r>
        <w:t xml:space="preserve"> vergeben</w:t>
      </w:r>
      <w:r>
        <w:br/>
      </w:r>
      <w:proofErr w:type="spellStart"/>
      <w:r>
        <w:t>vnd</w:t>
      </w:r>
      <w:proofErr w:type="spellEnd"/>
      <w:r>
        <w:t xml:space="preserve"> </w:t>
      </w:r>
      <w:proofErr w:type="spellStart"/>
      <w:r>
        <w:t>heylt</w:t>
      </w:r>
      <w:proofErr w:type="spellEnd"/>
      <w:r>
        <w:t xml:space="preserve"> die </w:t>
      </w:r>
      <w:proofErr w:type="spellStart"/>
      <w:r>
        <w:t>gbrechen</w:t>
      </w:r>
      <w:proofErr w:type="spellEnd"/>
      <w:r>
        <w:t xml:space="preserve"> all,</w:t>
      </w:r>
      <w:r>
        <w:br/>
        <w:t xml:space="preserve">Vom Todt </w:t>
      </w:r>
      <w:proofErr w:type="spellStart"/>
      <w:r>
        <w:t>errett</w:t>
      </w:r>
      <w:proofErr w:type="spellEnd"/>
      <w:r>
        <w:t xml:space="preserve"> mein leben,</w:t>
      </w:r>
      <w:r>
        <w:br/>
      </w:r>
      <w:proofErr w:type="spellStart"/>
      <w:r>
        <w:t>darumb</w:t>
      </w:r>
      <w:proofErr w:type="spellEnd"/>
      <w:r>
        <w:t xml:space="preserve"> ich </w:t>
      </w:r>
      <w:proofErr w:type="spellStart"/>
      <w:r>
        <w:t>jn</w:t>
      </w:r>
      <w:proofErr w:type="spellEnd"/>
      <w:r>
        <w:t xml:space="preserve"> loben soll,</w:t>
      </w:r>
      <w:r>
        <w:br/>
        <w:t xml:space="preserve">Hat mich gekrönt mit </w:t>
      </w:r>
      <w:proofErr w:type="spellStart"/>
      <w:r>
        <w:t>gnaden</w:t>
      </w:r>
      <w:proofErr w:type="spellEnd"/>
      <w:r>
        <w:t>,</w:t>
      </w:r>
      <w:r>
        <w:br/>
      </w:r>
      <w:proofErr w:type="spellStart"/>
      <w:r>
        <w:t>gejschenckt</w:t>
      </w:r>
      <w:proofErr w:type="spellEnd"/>
      <w:r>
        <w:t xml:space="preserve"> für meinen schaden</w:t>
      </w:r>
      <w:r>
        <w:br/>
        <w:t xml:space="preserve">sein groß </w:t>
      </w:r>
      <w:proofErr w:type="spellStart"/>
      <w:r>
        <w:t>Barmhertzigkeyt</w:t>
      </w:r>
      <w:proofErr w:type="spellEnd"/>
      <w:r>
        <w:t>.</w:t>
      </w:r>
    </w:p>
    <w:p w14:paraId="45F09510" w14:textId="77777777" w:rsidR="008F11BA" w:rsidRDefault="008F11BA" w:rsidP="008F11BA">
      <w:pPr>
        <w:pStyle w:val="StandardWeb"/>
      </w:pPr>
      <w:r>
        <w:t xml:space="preserve">Mein Mundt er </w:t>
      </w:r>
      <w:proofErr w:type="spellStart"/>
      <w:r>
        <w:t>frölich</w:t>
      </w:r>
      <w:proofErr w:type="spellEnd"/>
      <w:r>
        <w:t xml:space="preserve"> machet,</w:t>
      </w:r>
      <w:r>
        <w:br/>
        <w:t xml:space="preserve">sein lob </w:t>
      </w:r>
      <w:proofErr w:type="spellStart"/>
      <w:r>
        <w:t>zusingen</w:t>
      </w:r>
      <w:proofErr w:type="spellEnd"/>
      <w:r>
        <w:t xml:space="preserve"> frey!</w:t>
      </w:r>
      <w:r>
        <w:br/>
        <w:t xml:space="preserve">Mein </w:t>
      </w:r>
      <w:proofErr w:type="spellStart"/>
      <w:r>
        <w:t>hertz</w:t>
      </w:r>
      <w:proofErr w:type="spellEnd"/>
      <w:r>
        <w:t xml:space="preserve"> mir wider lachet,</w:t>
      </w:r>
      <w:r>
        <w:br/>
        <w:t xml:space="preserve">als </w:t>
      </w:r>
      <w:proofErr w:type="spellStart"/>
      <w:r>
        <w:t>obs</w:t>
      </w:r>
      <w:proofErr w:type="spellEnd"/>
      <w:r>
        <w:t xml:space="preserve"> Jung worden sey,</w:t>
      </w:r>
      <w:r>
        <w:br/>
        <w:t xml:space="preserve">Er </w:t>
      </w:r>
      <w:proofErr w:type="spellStart"/>
      <w:r>
        <w:t>hilfft</w:t>
      </w:r>
      <w:proofErr w:type="spellEnd"/>
      <w:r>
        <w:t xml:space="preserve"> </w:t>
      </w:r>
      <w:proofErr w:type="spellStart"/>
      <w:r>
        <w:t>vns</w:t>
      </w:r>
      <w:proofErr w:type="spellEnd"/>
      <w:r>
        <w:t xml:space="preserve"> stäts zu rechte</w:t>
      </w:r>
      <w:r>
        <w:br/>
      </w:r>
      <w:proofErr w:type="spellStart"/>
      <w:r>
        <w:t>vnd</w:t>
      </w:r>
      <w:proofErr w:type="spellEnd"/>
      <w:r>
        <w:t xml:space="preserve"> strafft das </w:t>
      </w:r>
      <w:proofErr w:type="spellStart"/>
      <w:r>
        <w:t>böß</w:t>
      </w:r>
      <w:proofErr w:type="spellEnd"/>
      <w:r>
        <w:t xml:space="preserve"> </w:t>
      </w:r>
      <w:proofErr w:type="spellStart"/>
      <w:r>
        <w:t>geschlechte</w:t>
      </w:r>
      <w:proofErr w:type="spellEnd"/>
      <w:r>
        <w:t>,</w:t>
      </w:r>
      <w:r>
        <w:br/>
      </w:r>
      <w:proofErr w:type="spellStart"/>
      <w:r>
        <w:t>welchs</w:t>
      </w:r>
      <w:proofErr w:type="spellEnd"/>
      <w:r>
        <w:t xml:space="preserve"> </w:t>
      </w:r>
      <w:proofErr w:type="spellStart"/>
      <w:r>
        <w:t>vns</w:t>
      </w:r>
      <w:proofErr w:type="spellEnd"/>
      <w:r>
        <w:t xml:space="preserve"> verfolget sehr.</w:t>
      </w:r>
    </w:p>
    <w:p w14:paraId="39935ABC" w14:textId="77777777" w:rsidR="008F11BA" w:rsidRDefault="008F11BA" w:rsidP="008F11BA">
      <w:pPr>
        <w:pStyle w:val="StandardWeb"/>
      </w:pPr>
      <w:r>
        <w:t xml:space="preserve">Sein weg ließ er </w:t>
      </w:r>
      <w:proofErr w:type="spellStart"/>
      <w:r>
        <w:t>kundt</w:t>
      </w:r>
      <w:proofErr w:type="spellEnd"/>
      <w:r>
        <w:t xml:space="preserve"> werden</w:t>
      </w:r>
      <w:r>
        <w:br/>
        <w:t>Mose, dem Gottes Mann,</w:t>
      </w:r>
      <w:r>
        <w:br/>
        <w:t xml:space="preserve">Sein thun </w:t>
      </w:r>
      <w:proofErr w:type="spellStart"/>
      <w:r>
        <w:t>zeygt</w:t>
      </w:r>
      <w:proofErr w:type="spellEnd"/>
      <w:r>
        <w:t xml:space="preserve"> er </w:t>
      </w:r>
      <w:proofErr w:type="spellStart"/>
      <w:r>
        <w:t>auff</w:t>
      </w:r>
      <w:proofErr w:type="spellEnd"/>
      <w:r>
        <w:t xml:space="preserve"> erden</w:t>
      </w:r>
      <w:r>
        <w:br/>
        <w:t>den Kindern Israel an:</w:t>
      </w:r>
      <w:r>
        <w:br/>
        <w:t>Der Herr der ist Barmhertzig,</w:t>
      </w:r>
      <w:r>
        <w:br/>
        <w:t xml:space="preserve">Gnädig </w:t>
      </w:r>
      <w:proofErr w:type="spellStart"/>
      <w:r>
        <w:t>vnd</w:t>
      </w:r>
      <w:proofErr w:type="spellEnd"/>
      <w:r>
        <w:t xml:space="preserve"> auch </w:t>
      </w:r>
      <w:proofErr w:type="spellStart"/>
      <w:r>
        <w:t>Gedultig</w:t>
      </w:r>
      <w:proofErr w:type="spellEnd"/>
      <w:r>
        <w:br/>
      </w:r>
      <w:proofErr w:type="spellStart"/>
      <w:r>
        <w:t>vnd</w:t>
      </w:r>
      <w:proofErr w:type="spellEnd"/>
      <w:r>
        <w:t xml:space="preserve"> sehr von grosser Güt.</w:t>
      </w:r>
    </w:p>
    <w:p w14:paraId="650CA28E" w14:textId="77777777" w:rsidR="008F11BA" w:rsidRDefault="008F11BA" w:rsidP="008F11BA">
      <w:pPr>
        <w:pStyle w:val="StandardWeb"/>
      </w:pPr>
      <w:r>
        <w:t xml:space="preserve">Er </w:t>
      </w:r>
      <w:proofErr w:type="spellStart"/>
      <w:r>
        <w:t>würt</w:t>
      </w:r>
      <w:proofErr w:type="spellEnd"/>
      <w:r>
        <w:t xml:space="preserve"> nicht hadern immer</w:t>
      </w:r>
      <w:r>
        <w:br/>
        <w:t xml:space="preserve">noch Ewig halten </w:t>
      </w:r>
      <w:proofErr w:type="spellStart"/>
      <w:r>
        <w:t>zorn</w:t>
      </w:r>
      <w:proofErr w:type="spellEnd"/>
      <w:r>
        <w:t>,,</w:t>
      </w:r>
      <w:r>
        <w:br/>
        <w:t>Nicht straffen nach den Sünden,</w:t>
      </w:r>
      <w:r>
        <w:br/>
      </w:r>
      <w:proofErr w:type="spellStart"/>
      <w:r>
        <w:t>sunst</w:t>
      </w:r>
      <w:proofErr w:type="spellEnd"/>
      <w:r>
        <w:t xml:space="preserve"> </w:t>
      </w:r>
      <w:proofErr w:type="spellStart"/>
      <w:r>
        <w:t>wern</w:t>
      </w:r>
      <w:proofErr w:type="spellEnd"/>
      <w:r>
        <w:t xml:space="preserve"> wir all verlorn,</w:t>
      </w:r>
      <w:r>
        <w:br/>
        <w:t>Er will auch nicht vergelten</w:t>
      </w:r>
      <w:r>
        <w:br/>
        <w:t xml:space="preserve">mit </w:t>
      </w:r>
      <w:proofErr w:type="spellStart"/>
      <w:r>
        <w:t>peyn</w:t>
      </w:r>
      <w:proofErr w:type="spellEnd"/>
      <w:r>
        <w:t xml:space="preserve"> </w:t>
      </w:r>
      <w:proofErr w:type="spellStart"/>
      <w:r>
        <w:t>vnd</w:t>
      </w:r>
      <w:proofErr w:type="spellEnd"/>
      <w:r>
        <w:t xml:space="preserve"> stätem schelten</w:t>
      </w:r>
      <w:r>
        <w:br/>
        <w:t xml:space="preserve">nach </w:t>
      </w:r>
      <w:proofErr w:type="spellStart"/>
      <w:r>
        <w:t>vnser</w:t>
      </w:r>
      <w:proofErr w:type="spellEnd"/>
      <w:r>
        <w:t xml:space="preserve"> Missethat.</w:t>
      </w:r>
    </w:p>
    <w:p w14:paraId="30C50DA2" w14:textId="77777777" w:rsidR="008F11BA" w:rsidRDefault="008F11BA" w:rsidP="008F11BA">
      <w:pPr>
        <w:pStyle w:val="StandardWeb"/>
      </w:pPr>
      <w:r>
        <w:t xml:space="preserve">Als </w:t>
      </w:r>
      <w:proofErr w:type="spellStart"/>
      <w:r>
        <w:t>weyt</w:t>
      </w:r>
      <w:proofErr w:type="spellEnd"/>
      <w:r>
        <w:t xml:space="preserve"> wir den Himmel sehen</w:t>
      </w:r>
      <w:r>
        <w:br/>
      </w:r>
      <w:proofErr w:type="spellStart"/>
      <w:r>
        <w:t>vber</w:t>
      </w:r>
      <w:proofErr w:type="spellEnd"/>
      <w:r>
        <w:t xml:space="preserve"> die </w:t>
      </w:r>
      <w:proofErr w:type="spellStart"/>
      <w:r>
        <w:t>Erd</w:t>
      </w:r>
      <w:proofErr w:type="spellEnd"/>
      <w:r>
        <w:t xml:space="preserve"> </w:t>
      </w:r>
      <w:proofErr w:type="spellStart"/>
      <w:r>
        <w:t>gebreyt</w:t>
      </w:r>
      <w:proofErr w:type="spellEnd"/>
      <w:r>
        <w:t>,</w:t>
      </w:r>
      <w:r>
        <w:br/>
      </w:r>
      <w:r>
        <w:lastRenderedPageBreak/>
        <w:t>So soll sein Gnad auch stehen</w:t>
      </w:r>
      <w:r>
        <w:br/>
      </w:r>
      <w:proofErr w:type="spellStart"/>
      <w:r>
        <w:t>vber</w:t>
      </w:r>
      <w:proofErr w:type="spellEnd"/>
      <w:r>
        <w:t xml:space="preserve"> all </w:t>
      </w:r>
      <w:proofErr w:type="spellStart"/>
      <w:r>
        <w:t>Gottsförchtig</w:t>
      </w:r>
      <w:proofErr w:type="spellEnd"/>
      <w:r>
        <w:t xml:space="preserve"> </w:t>
      </w:r>
      <w:proofErr w:type="spellStart"/>
      <w:r>
        <w:t>leut</w:t>
      </w:r>
      <w:proofErr w:type="spellEnd"/>
      <w:r>
        <w:t>,</w:t>
      </w:r>
      <w:r>
        <w:br/>
        <w:t>So fern der Morgen vom Abend</w:t>
      </w:r>
      <w:r>
        <w:br/>
        <w:t xml:space="preserve">so </w:t>
      </w:r>
      <w:proofErr w:type="spellStart"/>
      <w:r>
        <w:t>weyt</w:t>
      </w:r>
      <w:proofErr w:type="spellEnd"/>
      <w:r>
        <w:t xml:space="preserve"> </w:t>
      </w:r>
      <w:proofErr w:type="spellStart"/>
      <w:r>
        <w:t>seind</w:t>
      </w:r>
      <w:proofErr w:type="spellEnd"/>
      <w:r>
        <w:t xml:space="preserve"> </w:t>
      </w:r>
      <w:proofErr w:type="spellStart"/>
      <w:r>
        <w:t>hingehaben</w:t>
      </w:r>
      <w:proofErr w:type="spellEnd"/>
      <w:r>
        <w:br/>
        <w:t xml:space="preserve">von </w:t>
      </w:r>
      <w:proofErr w:type="spellStart"/>
      <w:r>
        <w:t>vns</w:t>
      </w:r>
      <w:proofErr w:type="spellEnd"/>
      <w:r>
        <w:t xml:space="preserve"> die Missethat.</w:t>
      </w:r>
    </w:p>
    <w:p w14:paraId="12A8D6D9" w14:textId="77777777" w:rsidR="008F11BA" w:rsidRDefault="008F11BA" w:rsidP="008F11BA">
      <w:pPr>
        <w:pStyle w:val="StandardWeb"/>
      </w:pPr>
      <w:r>
        <w:t xml:space="preserve">Gleich wie ein Vatter </w:t>
      </w:r>
      <w:proofErr w:type="spellStart"/>
      <w:r>
        <w:t>treget</w:t>
      </w:r>
      <w:proofErr w:type="spellEnd"/>
      <w:r>
        <w:br/>
      </w:r>
      <w:proofErr w:type="spellStart"/>
      <w:r>
        <w:t>mitleyden</w:t>
      </w:r>
      <w:proofErr w:type="spellEnd"/>
      <w:r>
        <w:t xml:space="preserve"> mit </w:t>
      </w:r>
      <w:proofErr w:type="spellStart"/>
      <w:r>
        <w:t>seim</w:t>
      </w:r>
      <w:proofErr w:type="spellEnd"/>
      <w:r>
        <w:t xml:space="preserve"> Kindt,</w:t>
      </w:r>
      <w:r>
        <w:br/>
        <w:t>So ist der Herr beweget,</w:t>
      </w:r>
      <w:r>
        <w:br/>
        <w:t xml:space="preserve">gen die, so </w:t>
      </w:r>
      <w:proofErr w:type="spellStart"/>
      <w:r>
        <w:t>gleübig</w:t>
      </w:r>
      <w:proofErr w:type="spellEnd"/>
      <w:r>
        <w:t xml:space="preserve"> </w:t>
      </w:r>
      <w:proofErr w:type="spellStart"/>
      <w:r>
        <w:t>seind</w:t>
      </w:r>
      <w:proofErr w:type="spellEnd"/>
      <w:r>
        <w:t>:</w:t>
      </w:r>
      <w:r>
        <w:br/>
        <w:t xml:space="preserve">Er kennet </w:t>
      </w:r>
      <w:proofErr w:type="spellStart"/>
      <w:r>
        <w:t>vnser</w:t>
      </w:r>
      <w:proofErr w:type="spellEnd"/>
      <w:r>
        <w:t xml:space="preserve"> </w:t>
      </w:r>
      <w:proofErr w:type="spellStart"/>
      <w:r>
        <w:t>Kranckheyt</w:t>
      </w:r>
      <w:proofErr w:type="spellEnd"/>
      <w:r>
        <w:br/>
      </w:r>
      <w:proofErr w:type="spellStart"/>
      <w:r>
        <w:t>vnd</w:t>
      </w:r>
      <w:proofErr w:type="spellEnd"/>
      <w:r>
        <w:t xml:space="preserve"> </w:t>
      </w:r>
      <w:proofErr w:type="spellStart"/>
      <w:r>
        <w:t>denckt</w:t>
      </w:r>
      <w:proofErr w:type="spellEnd"/>
      <w:r>
        <w:t xml:space="preserve"> an </w:t>
      </w:r>
      <w:proofErr w:type="spellStart"/>
      <w:r>
        <w:t>vnser</w:t>
      </w:r>
      <w:proofErr w:type="spellEnd"/>
      <w:r>
        <w:t xml:space="preserve"> </w:t>
      </w:r>
      <w:proofErr w:type="spellStart"/>
      <w:r>
        <w:t>schwachheit</w:t>
      </w:r>
      <w:proofErr w:type="spellEnd"/>
      <w:r>
        <w:t>,</w:t>
      </w:r>
      <w:r>
        <w:br/>
        <w:t xml:space="preserve">das wir nichts </w:t>
      </w:r>
      <w:proofErr w:type="spellStart"/>
      <w:r>
        <w:t>seind</w:t>
      </w:r>
      <w:proofErr w:type="spellEnd"/>
      <w:r>
        <w:t xml:space="preserve"> dann staub.</w:t>
      </w:r>
    </w:p>
    <w:p w14:paraId="7246F1E2" w14:textId="77777777" w:rsidR="008F11BA" w:rsidRDefault="008F11BA" w:rsidP="008F11BA">
      <w:pPr>
        <w:pStyle w:val="StandardWeb"/>
      </w:pPr>
      <w:r>
        <w:t>Ein Mensch in seinem Leben</w:t>
      </w:r>
      <w:r>
        <w:br/>
        <w:t>ist gleich wie Graß im Feld,</w:t>
      </w:r>
      <w:r>
        <w:br/>
      </w:r>
      <w:proofErr w:type="spellStart"/>
      <w:r>
        <w:t>Blüet</w:t>
      </w:r>
      <w:proofErr w:type="spellEnd"/>
      <w:r>
        <w:t xml:space="preserve"> wie ein Blum gar eben</w:t>
      </w:r>
      <w:r>
        <w:br/>
      </w:r>
      <w:proofErr w:type="spellStart"/>
      <w:r>
        <w:t>vnd</w:t>
      </w:r>
      <w:proofErr w:type="spellEnd"/>
      <w:r>
        <w:t xml:space="preserve"> doch bald hinweg </w:t>
      </w:r>
      <w:proofErr w:type="spellStart"/>
      <w:r>
        <w:t>fellt</w:t>
      </w:r>
      <w:proofErr w:type="spellEnd"/>
      <w:r>
        <w:t>:</w:t>
      </w:r>
      <w:r>
        <w:br/>
        <w:t xml:space="preserve">Wann nur der Wind </w:t>
      </w:r>
      <w:proofErr w:type="spellStart"/>
      <w:r>
        <w:t>drauff</w:t>
      </w:r>
      <w:proofErr w:type="spellEnd"/>
      <w:r>
        <w:t xml:space="preserve"> gehet,</w:t>
      </w:r>
      <w:r>
        <w:br/>
        <w:t>alsdann sie nicht bestehet</w:t>
      </w:r>
      <w:r>
        <w:br/>
      </w:r>
      <w:proofErr w:type="spellStart"/>
      <w:r>
        <w:t>vnd</w:t>
      </w:r>
      <w:proofErr w:type="spellEnd"/>
      <w:r>
        <w:t xml:space="preserve"> kennt </w:t>
      </w:r>
      <w:proofErr w:type="spellStart"/>
      <w:r>
        <w:t>jr</w:t>
      </w:r>
      <w:proofErr w:type="spellEnd"/>
      <w:r>
        <w:t xml:space="preserve"> </w:t>
      </w:r>
      <w:proofErr w:type="spellStart"/>
      <w:r>
        <w:t>stett</w:t>
      </w:r>
      <w:proofErr w:type="spellEnd"/>
      <w:r>
        <w:t xml:space="preserve"> nicht mehr.</w:t>
      </w:r>
    </w:p>
    <w:p w14:paraId="26BA6E01" w14:textId="77777777" w:rsidR="008F11BA" w:rsidRDefault="008F11BA" w:rsidP="008F11BA">
      <w:pPr>
        <w:pStyle w:val="StandardWeb"/>
      </w:pPr>
      <w:r>
        <w:t>Doch bleibt des Herren Gnade</w:t>
      </w:r>
      <w:r>
        <w:br/>
        <w:t xml:space="preserve">in alle </w:t>
      </w:r>
      <w:proofErr w:type="spellStart"/>
      <w:r>
        <w:t>Ewigkeyt</w:t>
      </w:r>
      <w:proofErr w:type="spellEnd"/>
      <w:r>
        <w:br/>
        <w:t xml:space="preserve">Bey den, so </w:t>
      </w:r>
      <w:proofErr w:type="spellStart"/>
      <w:r>
        <w:t>Gottsforcht</w:t>
      </w:r>
      <w:proofErr w:type="spellEnd"/>
      <w:r>
        <w:t xml:space="preserve"> haben,</w:t>
      </w:r>
      <w:r>
        <w:br/>
      </w:r>
      <w:proofErr w:type="spellStart"/>
      <w:r>
        <w:t>vnd</w:t>
      </w:r>
      <w:proofErr w:type="spellEnd"/>
      <w:r>
        <w:t xml:space="preserve"> sein </w:t>
      </w:r>
      <w:proofErr w:type="spellStart"/>
      <w:r>
        <w:t>Gerechtigkeyt</w:t>
      </w:r>
      <w:proofErr w:type="spellEnd"/>
      <w:r>
        <w:br/>
      </w:r>
      <w:proofErr w:type="spellStart"/>
      <w:r>
        <w:t>Auff</w:t>
      </w:r>
      <w:proofErr w:type="spellEnd"/>
      <w:r>
        <w:t xml:space="preserve"> Kindts Kind, so verbringen</w:t>
      </w:r>
      <w:r>
        <w:br/>
        <w:t xml:space="preserve">sein </w:t>
      </w:r>
      <w:proofErr w:type="spellStart"/>
      <w:r>
        <w:t>Bundt</w:t>
      </w:r>
      <w:proofErr w:type="spellEnd"/>
      <w:r>
        <w:t xml:space="preserve"> </w:t>
      </w:r>
      <w:proofErr w:type="spellStart"/>
      <w:r>
        <w:t>vnd</w:t>
      </w:r>
      <w:proofErr w:type="spellEnd"/>
      <w:r>
        <w:t xml:space="preserve"> auch bedenken</w:t>
      </w:r>
      <w:r>
        <w:br/>
        <w:t xml:space="preserve">sein </w:t>
      </w:r>
      <w:proofErr w:type="spellStart"/>
      <w:r>
        <w:t>gebott</w:t>
      </w:r>
      <w:proofErr w:type="spellEnd"/>
      <w:r>
        <w:t>, das sie die thun.</w:t>
      </w:r>
    </w:p>
    <w:p w14:paraId="591ADC6D" w14:textId="77777777" w:rsidR="008F11BA" w:rsidRDefault="008F11BA" w:rsidP="008F11BA">
      <w:pPr>
        <w:pStyle w:val="StandardWeb"/>
      </w:pPr>
      <w:r>
        <w:t xml:space="preserve">Der Herr sein </w:t>
      </w:r>
      <w:proofErr w:type="spellStart"/>
      <w:r>
        <w:t>Stul</w:t>
      </w:r>
      <w:proofErr w:type="spellEnd"/>
      <w:r>
        <w:t xml:space="preserve"> </w:t>
      </w:r>
      <w:proofErr w:type="spellStart"/>
      <w:r>
        <w:t>bereyt</w:t>
      </w:r>
      <w:proofErr w:type="spellEnd"/>
      <w:r>
        <w:t xml:space="preserve"> hat</w:t>
      </w:r>
      <w:r>
        <w:br/>
      </w:r>
      <w:proofErr w:type="spellStart"/>
      <w:r>
        <w:t>vnd</w:t>
      </w:r>
      <w:proofErr w:type="spellEnd"/>
      <w:r>
        <w:t xml:space="preserve"> </w:t>
      </w:r>
      <w:proofErr w:type="spellStart"/>
      <w:r>
        <w:t>gsetzt</w:t>
      </w:r>
      <w:proofErr w:type="spellEnd"/>
      <w:r>
        <w:t xml:space="preserve"> ins </w:t>
      </w:r>
      <w:proofErr w:type="spellStart"/>
      <w:r>
        <w:t>Himmelreych</w:t>
      </w:r>
      <w:proofErr w:type="spellEnd"/>
      <w:r>
        <w:t>,</w:t>
      </w:r>
      <w:r>
        <w:br/>
        <w:t xml:space="preserve">Sein groß </w:t>
      </w:r>
      <w:proofErr w:type="spellStart"/>
      <w:r>
        <w:t>vnd</w:t>
      </w:r>
      <w:proofErr w:type="spellEnd"/>
      <w:r>
        <w:t xml:space="preserve"> herrlich </w:t>
      </w:r>
      <w:proofErr w:type="spellStart"/>
      <w:r>
        <w:t>Maiestat</w:t>
      </w:r>
      <w:proofErr w:type="spellEnd"/>
      <w:r>
        <w:br/>
        <w:t xml:space="preserve">herrschet </w:t>
      </w:r>
      <w:proofErr w:type="spellStart"/>
      <w:r>
        <w:t>vber</w:t>
      </w:r>
      <w:proofErr w:type="spellEnd"/>
      <w:r>
        <w:t xml:space="preserve"> alles gleich:</w:t>
      </w:r>
      <w:r>
        <w:br/>
      </w:r>
      <w:proofErr w:type="spellStart"/>
      <w:r>
        <w:t>Darumb</w:t>
      </w:r>
      <w:proofErr w:type="spellEnd"/>
      <w:r>
        <w:t xml:space="preserve"> lobt </w:t>
      </w:r>
      <w:proofErr w:type="spellStart"/>
      <w:r>
        <w:t>jn</w:t>
      </w:r>
      <w:proofErr w:type="spellEnd"/>
      <w:r>
        <w:t xml:space="preserve">, Engel </w:t>
      </w:r>
      <w:proofErr w:type="spellStart"/>
      <w:r>
        <w:t>vnd</w:t>
      </w:r>
      <w:proofErr w:type="spellEnd"/>
      <w:r>
        <w:t xml:space="preserve"> Helden,</w:t>
      </w:r>
      <w:r>
        <w:br/>
        <w:t xml:space="preserve">thut sein </w:t>
      </w:r>
      <w:proofErr w:type="spellStart"/>
      <w:r>
        <w:t>befelch</w:t>
      </w:r>
      <w:proofErr w:type="spellEnd"/>
      <w:r>
        <w:t xml:space="preserve"> vermelden,</w:t>
      </w:r>
      <w:r>
        <w:br/>
        <w:t>das man seins Worts Stimm hör!</w:t>
      </w:r>
    </w:p>
    <w:p w14:paraId="7687270C" w14:textId="77777777" w:rsidR="008F11BA" w:rsidRDefault="008F11BA" w:rsidP="008F11BA">
      <w:pPr>
        <w:pStyle w:val="StandardWeb"/>
      </w:pPr>
      <w:r>
        <w:t>Nun lobt den Herrn mit schalle,</w:t>
      </w:r>
      <w:r>
        <w:br/>
      </w:r>
      <w:proofErr w:type="spellStart"/>
      <w:r>
        <w:t>jr</w:t>
      </w:r>
      <w:proofErr w:type="spellEnd"/>
      <w:r>
        <w:t xml:space="preserve"> Scharen </w:t>
      </w:r>
      <w:proofErr w:type="spellStart"/>
      <w:r>
        <w:t>vnd</w:t>
      </w:r>
      <w:proofErr w:type="spellEnd"/>
      <w:r>
        <w:t xml:space="preserve"> Himmel Hör!</w:t>
      </w:r>
      <w:r>
        <w:br/>
        <w:t xml:space="preserve">Darzu, </w:t>
      </w:r>
      <w:proofErr w:type="spellStart"/>
      <w:r>
        <w:t>jr</w:t>
      </w:r>
      <w:proofErr w:type="spellEnd"/>
      <w:r>
        <w:t xml:space="preserve"> Diener alle,</w:t>
      </w:r>
      <w:r>
        <w:br/>
        <w:t xml:space="preserve">sein </w:t>
      </w:r>
      <w:proofErr w:type="spellStart"/>
      <w:r>
        <w:t>willn</w:t>
      </w:r>
      <w:proofErr w:type="spellEnd"/>
      <w:r>
        <w:t xml:space="preserve"> verbringt nun mehr!</w:t>
      </w:r>
      <w:r>
        <w:br/>
        <w:t xml:space="preserve">Es lob sein </w:t>
      </w:r>
      <w:proofErr w:type="spellStart"/>
      <w:r>
        <w:t>Werck</w:t>
      </w:r>
      <w:proofErr w:type="spellEnd"/>
      <w:r>
        <w:t xml:space="preserve"> den Herren</w:t>
      </w:r>
      <w:r>
        <w:br/>
        <w:t>an allem Ort auf Erden!</w:t>
      </w:r>
      <w:r>
        <w:br/>
        <w:t xml:space="preserve">lob </w:t>
      </w:r>
      <w:proofErr w:type="spellStart"/>
      <w:r>
        <w:t>jn</w:t>
      </w:r>
      <w:proofErr w:type="spellEnd"/>
      <w:r>
        <w:t xml:space="preserve"> auch, mein </w:t>
      </w:r>
      <w:proofErr w:type="spellStart"/>
      <w:r>
        <w:t>Geyst</w:t>
      </w:r>
      <w:proofErr w:type="spellEnd"/>
      <w:r>
        <w:t xml:space="preserve"> </w:t>
      </w:r>
      <w:proofErr w:type="spellStart"/>
      <w:r>
        <w:t>vnd</w:t>
      </w:r>
      <w:proofErr w:type="spellEnd"/>
      <w:r>
        <w:t xml:space="preserve"> Seel!</w:t>
      </w:r>
      <w:r>
        <w:br/>
      </w:r>
      <w:proofErr w:type="spellStart"/>
      <w:r>
        <w:t>Halleluia</w:t>
      </w:r>
      <w:proofErr w:type="spellEnd"/>
      <w:r>
        <w:t>.</w:t>
      </w:r>
    </w:p>
    <w:p w14:paraId="125CE4F1" w14:textId="2A3259C8" w:rsidR="008F11BA" w:rsidRDefault="008F11BA" w:rsidP="008F11BA">
      <w:pPr>
        <w:pStyle w:val="berschrift2"/>
      </w:pPr>
      <w:r>
        <w:rPr>
          <w:rStyle w:val="screen-reader-text"/>
        </w:rPr>
        <w:t>Der Hymnus „</w:t>
      </w:r>
      <w:proofErr w:type="spellStart"/>
      <w:r>
        <w:rPr>
          <w:rStyle w:val="screen-reader-text"/>
        </w:rPr>
        <w:t>Conditor</w:t>
      </w:r>
      <w:proofErr w:type="spellEnd"/>
      <w:r>
        <w:rPr>
          <w:rStyle w:val="screen-reader-text"/>
        </w:rPr>
        <w:t xml:space="preserve"> alme </w:t>
      </w:r>
      <w:proofErr w:type="spellStart"/>
      <w:r>
        <w:rPr>
          <w:rStyle w:val="screen-reader-text"/>
        </w:rPr>
        <w:t>syderum</w:t>
      </w:r>
      <w:proofErr w:type="spellEnd"/>
      <w:r>
        <w:rPr>
          <w:rStyle w:val="screen-reader-text"/>
        </w:rPr>
        <w:t>“.</w:t>
      </w:r>
      <w:r>
        <w:t xml:space="preserve"> </w:t>
      </w:r>
    </w:p>
    <w:p w14:paraId="3FED6E65" w14:textId="77777777" w:rsidR="008F11BA" w:rsidRDefault="008F11BA" w:rsidP="008F11BA">
      <w:pPr>
        <w:pStyle w:val="StandardWeb"/>
      </w:pPr>
      <w:r>
        <w:t xml:space="preserve">O HERR </w:t>
      </w:r>
      <w:proofErr w:type="spellStart"/>
      <w:r>
        <w:t>GOtt</w:t>
      </w:r>
      <w:proofErr w:type="spellEnd"/>
      <w:r>
        <w:t xml:space="preserve">, </w:t>
      </w:r>
      <w:proofErr w:type="spellStart"/>
      <w:r>
        <w:t>Schöpffer</w:t>
      </w:r>
      <w:proofErr w:type="spellEnd"/>
      <w:r>
        <w:t xml:space="preserve"> aller Stern,</w:t>
      </w:r>
      <w:r>
        <w:br/>
        <w:t xml:space="preserve">ein </w:t>
      </w:r>
      <w:proofErr w:type="spellStart"/>
      <w:r>
        <w:t>ewigs</w:t>
      </w:r>
      <w:proofErr w:type="spellEnd"/>
      <w:r>
        <w:t xml:space="preserve"> </w:t>
      </w:r>
      <w:proofErr w:type="spellStart"/>
      <w:r>
        <w:t>Liecht</w:t>
      </w:r>
      <w:proofErr w:type="spellEnd"/>
      <w:r>
        <w:t xml:space="preserve"> der </w:t>
      </w:r>
      <w:proofErr w:type="spellStart"/>
      <w:r>
        <w:t>Glaubigen</w:t>
      </w:r>
      <w:proofErr w:type="spellEnd"/>
      <w:r>
        <w:t>!</w:t>
      </w:r>
      <w:r>
        <w:br/>
      </w:r>
      <w:r>
        <w:lastRenderedPageBreak/>
        <w:t xml:space="preserve">HERR Christ, der </w:t>
      </w:r>
      <w:proofErr w:type="spellStart"/>
      <w:r>
        <w:t>gantzen</w:t>
      </w:r>
      <w:proofErr w:type="spellEnd"/>
      <w:r>
        <w:t xml:space="preserve"> Welt Heiland,</w:t>
      </w:r>
      <w:r>
        <w:br/>
        <w:t>laß unser bitt dir sein bekannt!</w:t>
      </w:r>
    </w:p>
    <w:p w14:paraId="12B0E57F" w14:textId="77777777" w:rsidR="008F11BA" w:rsidRDefault="008F11BA" w:rsidP="008F11BA">
      <w:pPr>
        <w:pStyle w:val="StandardWeb"/>
      </w:pPr>
      <w:r>
        <w:t>Gar hart es dir zu wider war,</w:t>
      </w:r>
      <w:r>
        <w:br/>
        <w:t xml:space="preserve">daß wir </w:t>
      </w:r>
      <w:proofErr w:type="spellStart"/>
      <w:r>
        <w:t>solten</w:t>
      </w:r>
      <w:proofErr w:type="spellEnd"/>
      <w:r>
        <w:t xml:space="preserve"> verderben gar,</w:t>
      </w:r>
      <w:r>
        <w:br/>
      </w:r>
      <w:proofErr w:type="spellStart"/>
      <w:r>
        <w:t>Drumb</w:t>
      </w:r>
      <w:proofErr w:type="spellEnd"/>
      <w:r>
        <w:t xml:space="preserve"> </w:t>
      </w:r>
      <w:proofErr w:type="spellStart"/>
      <w:r>
        <w:t>halffstu</w:t>
      </w:r>
      <w:proofErr w:type="spellEnd"/>
      <w:r>
        <w:t xml:space="preserve"> der </w:t>
      </w:r>
      <w:proofErr w:type="spellStart"/>
      <w:r>
        <w:t>verlornen</w:t>
      </w:r>
      <w:proofErr w:type="spellEnd"/>
      <w:r>
        <w:t xml:space="preserve"> Welt</w:t>
      </w:r>
      <w:r>
        <w:br/>
        <w:t xml:space="preserve">durch ein </w:t>
      </w:r>
      <w:proofErr w:type="spellStart"/>
      <w:r>
        <w:t>Artzney</w:t>
      </w:r>
      <w:proofErr w:type="spellEnd"/>
      <w:r>
        <w:t>, von dir bestellt.</w:t>
      </w:r>
    </w:p>
    <w:p w14:paraId="2760F395" w14:textId="77777777" w:rsidR="008F11BA" w:rsidRDefault="008F11BA" w:rsidP="008F11BA">
      <w:pPr>
        <w:pStyle w:val="StandardWeb"/>
      </w:pPr>
      <w:r>
        <w:t>Da nu erfüllet war die Zeit,</w:t>
      </w:r>
      <w:r>
        <w:br/>
        <w:t xml:space="preserve">gleich als ein </w:t>
      </w:r>
      <w:proofErr w:type="spellStart"/>
      <w:r>
        <w:t>Breutgam</w:t>
      </w:r>
      <w:proofErr w:type="spellEnd"/>
      <w:r>
        <w:t xml:space="preserve"> </w:t>
      </w:r>
      <w:proofErr w:type="spellStart"/>
      <w:r>
        <w:t>wol</w:t>
      </w:r>
      <w:proofErr w:type="spellEnd"/>
      <w:r>
        <w:t xml:space="preserve"> bereit</w:t>
      </w:r>
      <w:r>
        <w:br/>
      </w:r>
      <w:proofErr w:type="spellStart"/>
      <w:r>
        <w:t>Tratstu</w:t>
      </w:r>
      <w:proofErr w:type="spellEnd"/>
      <w:r>
        <w:t xml:space="preserve"> her auß der Kammer dein,</w:t>
      </w:r>
      <w:r>
        <w:br/>
      </w:r>
      <w:proofErr w:type="spellStart"/>
      <w:r>
        <w:t>auß</w:t>
      </w:r>
      <w:proofErr w:type="spellEnd"/>
      <w:r>
        <w:t xml:space="preserve"> der </w:t>
      </w:r>
      <w:proofErr w:type="spellStart"/>
      <w:r>
        <w:t>Jungfrawen</w:t>
      </w:r>
      <w:proofErr w:type="spellEnd"/>
      <w:r>
        <w:t xml:space="preserve"> Leib so rein.</w:t>
      </w:r>
    </w:p>
    <w:p w14:paraId="4D6D68AE" w14:textId="77777777" w:rsidR="008F11BA" w:rsidRDefault="008F11BA" w:rsidP="008F11BA">
      <w:pPr>
        <w:pStyle w:val="StandardWeb"/>
      </w:pPr>
      <w:r>
        <w:t xml:space="preserve">Für deiner </w:t>
      </w:r>
      <w:proofErr w:type="spellStart"/>
      <w:r>
        <w:t>grossen</w:t>
      </w:r>
      <w:proofErr w:type="spellEnd"/>
      <w:r>
        <w:t xml:space="preserve"> Macht allhie</w:t>
      </w:r>
      <w:r>
        <w:br/>
        <w:t>sich biegen müssen alle knie</w:t>
      </w:r>
      <w:r>
        <w:br/>
      </w:r>
      <w:proofErr w:type="spellStart"/>
      <w:r>
        <w:t>Auff</w:t>
      </w:r>
      <w:proofErr w:type="spellEnd"/>
      <w:r>
        <w:t xml:space="preserve"> erden </w:t>
      </w:r>
      <w:proofErr w:type="spellStart"/>
      <w:r>
        <w:t>unnd</w:t>
      </w:r>
      <w:proofErr w:type="spellEnd"/>
      <w:r>
        <w:t xml:space="preserve"> ins Himmels Thron,</w:t>
      </w:r>
      <w:r>
        <w:br/>
        <w:t>die müssen all seyn unterthan.</w:t>
      </w:r>
    </w:p>
    <w:p w14:paraId="7955B4F9" w14:textId="77777777" w:rsidR="008F11BA" w:rsidRDefault="008F11BA" w:rsidP="008F11BA">
      <w:pPr>
        <w:pStyle w:val="StandardWeb"/>
      </w:pPr>
      <w:r>
        <w:t xml:space="preserve">Die Sonn den </w:t>
      </w:r>
      <w:proofErr w:type="spellStart"/>
      <w:r>
        <w:t>Nidergang</w:t>
      </w:r>
      <w:proofErr w:type="spellEnd"/>
      <w:r>
        <w:t xml:space="preserve"> </w:t>
      </w:r>
      <w:proofErr w:type="spellStart"/>
      <w:r>
        <w:t>bewart</w:t>
      </w:r>
      <w:proofErr w:type="spellEnd"/>
      <w:r>
        <w:t>,</w:t>
      </w:r>
      <w:r>
        <w:br/>
        <w:t xml:space="preserve">der Mond </w:t>
      </w:r>
      <w:proofErr w:type="spellStart"/>
      <w:r>
        <w:t>behellt</w:t>
      </w:r>
      <w:proofErr w:type="spellEnd"/>
      <w:r>
        <w:t xml:space="preserve"> sein </w:t>
      </w:r>
      <w:proofErr w:type="spellStart"/>
      <w:r>
        <w:t>bleichlet</w:t>
      </w:r>
      <w:proofErr w:type="spellEnd"/>
      <w:r>
        <w:t xml:space="preserve"> </w:t>
      </w:r>
      <w:proofErr w:type="spellStart"/>
      <w:r>
        <w:t>art</w:t>
      </w:r>
      <w:proofErr w:type="spellEnd"/>
      <w:r>
        <w:t>,</w:t>
      </w:r>
      <w:r>
        <w:br/>
        <w:t>Die Sterne leuchten hell und klar,</w:t>
      </w:r>
      <w:r>
        <w:br/>
      </w:r>
      <w:proofErr w:type="spellStart"/>
      <w:r>
        <w:t>lauffen</w:t>
      </w:r>
      <w:proofErr w:type="spellEnd"/>
      <w:r>
        <w:t xml:space="preserve"> </w:t>
      </w:r>
      <w:proofErr w:type="spellStart"/>
      <w:r>
        <w:t>gantz</w:t>
      </w:r>
      <w:proofErr w:type="spellEnd"/>
      <w:r>
        <w:t xml:space="preserve"> richtig wunderbar.</w:t>
      </w:r>
    </w:p>
    <w:p w14:paraId="680CA586" w14:textId="77777777" w:rsidR="008F11BA" w:rsidRDefault="008F11BA" w:rsidP="008F11BA">
      <w:pPr>
        <w:pStyle w:val="StandardWeb"/>
      </w:pPr>
      <w:r>
        <w:t>Wir bitten dich, HERR JEsu Christ,</w:t>
      </w:r>
      <w:r>
        <w:br/>
        <w:t xml:space="preserve">der du ein Richter </w:t>
      </w:r>
      <w:proofErr w:type="spellStart"/>
      <w:r>
        <w:t>künfftig</w:t>
      </w:r>
      <w:proofErr w:type="spellEnd"/>
      <w:r>
        <w:t xml:space="preserve"> bist,</w:t>
      </w:r>
      <w:r>
        <w:br/>
      </w:r>
      <w:proofErr w:type="spellStart"/>
      <w:r>
        <w:t>Behüt</w:t>
      </w:r>
      <w:proofErr w:type="spellEnd"/>
      <w:r>
        <w:t xml:space="preserve"> uns all in dieser Zeit</w:t>
      </w:r>
      <w:r>
        <w:br/>
        <w:t xml:space="preserve">fürs bösen </w:t>
      </w:r>
      <w:proofErr w:type="spellStart"/>
      <w:r>
        <w:t>feindes</w:t>
      </w:r>
      <w:proofErr w:type="spellEnd"/>
      <w:r>
        <w:t xml:space="preserve"> </w:t>
      </w:r>
      <w:proofErr w:type="spellStart"/>
      <w:r>
        <w:t>list</w:t>
      </w:r>
      <w:proofErr w:type="spellEnd"/>
      <w:r>
        <w:t xml:space="preserve"> und </w:t>
      </w:r>
      <w:proofErr w:type="spellStart"/>
      <w:r>
        <w:t>neid</w:t>
      </w:r>
      <w:proofErr w:type="spellEnd"/>
      <w:r>
        <w:t>!</w:t>
      </w:r>
    </w:p>
    <w:p w14:paraId="4836E344" w14:textId="77777777" w:rsidR="008F11BA" w:rsidRDefault="008F11BA" w:rsidP="008F11BA">
      <w:pPr>
        <w:pStyle w:val="StandardWeb"/>
      </w:pPr>
      <w:r>
        <w:t xml:space="preserve">Lob, Ehr, Krafft, Ruhm </w:t>
      </w:r>
      <w:proofErr w:type="spellStart"/>
      <w:r>
        <w:t>unnd</w:t>
      </w:r>
      <w:proofErr w:type="spellEnd"/>
      <w:r>
        <w:t xml:space="preserve"> Preiß sey </w:t>
      </w:r>
      <w:proofErr w:type="spellStart"/>
      <w:r>
        <w:t>thon</w:t>
      </w:r>
      <w:proofErr w:type="spellEnd"/>
      <w:r>
        <w:br/>
        <w:t>GOtt Vatter und seim lieben Sohn,</w:t>
      </w:r>
      <w:r>
        <w:br/>
        <w:t>Darzu dem Tröster heilgen Geist</w:t>
      </w:r>
      <w:r>
        <w:br/>
        <w:t xml:space="preserve">von nun an </w:t>
      </w:r>
      <w:proofErr w:type="spellStart"/>
      <w:r>
        <w:t>biß</w:t>
      </w:r>
      <w:proofErr w:type="spellEnd"/>
      <w:r>
        <w:t xml:space="preserve"> in </w:t>
      </w:r>
      <w:proofErr w:type="spellStart"/>
      <w:r>
        <w:t>ewigkeit</w:t>
      </w:r>
      <w:proofErr w:type="spellEnd"/>
      <w:r>
        <w:t>!</w:t>
      </w:r>
    </w:p>
    <w:p w14:paraId="7CB97C85" w14:textId="0F234D7B" w:rsidR="008F11BA" w:rsidRDefault="008F11BA" w:rsidP="008F11BA">
      <w:pPr>
        <w:pStyle w:val="berschrift2"/>
      </w:pPr>
      <w:r>
        <w:rPr>
          <w:rStyle w:val="screen-reader-text"/>
        </w:rPr>
        <w:t>Wir wollen alle fröhlich sein</w:t>
      </w:r>
      <w:r>
        <w:t xml:space="preserve"> </w:t>
      </w:r>
    </w:p>
    <w:p w14:paraId="1F9C3DAD" w14:textId="77777777" w:rsidR="008F11BA" w:rsidRDefault="008F11BA" w:rsidP="008F11BA">
      <w:pPr>
        <w:pStyle w:val="StandardWeb"/>
      </w:pPr>
      <w:r>
        <w:t>Wir wollen alle fröhlich sein</w:t>
      </w:r>
      <w:r>
        <w:br/>
        <w:t>in dieser österlichen Zeit,</w:t>
      </w:r>
      <w:r>
        <w:br/>
        <w:t>denn unser Heil hat Gott bereit.</w:t>
      </w:r>
    </w:p>
    <w:p w14:paraId="47F6EA37" w14:textId="77777777" w:rsidR="008F11BA" w:rsidRDefault="008F11BA" w:rsidP="008F11BA">
      <w:pPr>
        <w:pStyle w:val="StandardWeb"/>
      </w:pPr>
      <w:r>
        <w:t>Es ist erstanden Jesus Christ,</w:t>
      </w:r>
      <w:r>
        <w:br/>
        <w:t>der an dem Kreuz gestorben ist,</w:t>
      </w:r>
      <w:r>
        <w:br/>
        <w:t>dem sei Lob, Ehr zu aller Frist.</w:t>
      </w:r>
    </w:p>
    <w:p w14:paraId="66842E0C" w14:textId="77777777" w:rsidR="008F11BA" w:rsidRDefault="008F11BA" w:rsidP="008F11BA">
      <w:pPr>
        <w:pStyle w:val="StandardWeb"/>
      </w:pPr>
      <w:r>
        <w:t xml:space="preserve">Er hat zerstört der Höllen </w:t>
      </w:r>
      <w:proofErr w:type="spellStart"/>
      <w:r>
        <w:t>Pfort</w:t>
      </w:r>
      <w:proofErr w:type="spellEnd"/>
      <w:r>
        <w:br/>
        <w:t>und all die Sein‘ herausgeführt</w:t>
      </w:r>
      <w:r>
        <w:br/>
        <w:t xml:space="preserve">und uns erlöst vom </w:t>
      </w:r>
      <w:proofErr w:type="spellStart"/>
      <w:r>
        <w:t>ewgen</w:t>
      </w:r>
      <w:proofErr w:type="spellEnd"/>
      <w:r>
        <w:t xml:space="preserve"> Tod.</w:t>
      </w:r>
    </w:p>
    <w:p w14:paraId="77E77C0A" w14:textId="77777777" w:rsidR="008F11BA" w:rsidRDefault="008F11BA" w:rsidP="008F11BA">
      <w:pPr>
        <w:pStyle w:val="StandardWeb"/>
      </w:pPr>
      <w:r>
        <w:t>Wir singen alle Lob und Preis</w:t>
      </w:r>
      <w:r>
        <w:br/>
        <w:t xml:space="preserve">dem </w:t>
      </w:r>
      <w:proofErr w:type="spellStart"/>
      <w:r>
        <w:t>eingen</w:t>
      </w:r>
      <w:proofErr w:type="spellEnd"/>
      <w:r>
        <w:t xml:space="preserve"> Gottessohne weis‘,</w:t>
      </w:r>
      <w:r>
        <w:br/>
        <w:t xml:space="preserve">der uns erkauft das </w:t>
      </w:r>
      <w:proofErr w:type="spellStart"/>
      <w:r>
        <w:t>Paradeis</w:t>
      </w:r>
      <w:proofErr w:type="spellEnd"/>
      <w:r>
        <w:t>.</w:t>
      </w:r>
    </w:p>
    <w:p w14:paraId="068E8B3D" w14:textId="77777777" w:rsidR="008F11BA" w:rsidRDefault="008F11BA" w:rsidP="008F11BA">
      <w:pPr>
        <w:pStyle w:val="StandardWeb"/>
      </w:pPr>
      <w:r>
        <w:lastRenderedPageBreak/>
        <w:t>Es freu sich alle Christenheit</w:t>
      </w:r>
      <w:r>
        <w:br/>
        <w:t>und lobe die Dreifaltigkeit</w:t>
      </w:r>
      <w:r>
        <w:br/>
        <w:t>von nun an bis in Ewigkeit.</w:t>
      </w:r>
    </w:p>
    <w:p w14:paraId="25806387" w14:textId="79D3A781" w:rsidR="008F11BA" w:rsidRDefault="008F11BA" w:rsidP="008F11BA">
      <w:pPr>
        <w:pStyle w:val="berschrift2"/>
      </w:pPr>
      <w:r>
        <w:rPr>
          <w:rStyle w:val="screen-reader-text"/>
        </w:rPr>
        <w:t>Nach dir, o Herr, verlanget mich!</w:t>
      </w:r>
      <w:r>
        <w:t xml:space="preserve"> </w:t>
      </w:r>
    </w:p>
    <w:p w14:paraId="18FD27AA" w14:textId="77777777" w:rsidR="008F11BA" w:rsidRDefault="008F11BA" w:rsidP="008F11BA">
      <w:pPr>
        <w:pStyle w:val="StandardWeb"/>
      </w:pPr>
      <w:r>
        <w:rPr>
          <w:rStyle w:val="Fett"/>
        </w:rPr>
        <w:t>Der 25. Psalm</w:t>
      </w:r>
    </w:p>
    <w:p w14:paraId="42E7523D" w14:textId="77777777" w:rsidR="008F11BA" w:rsidRDefault="008F11BA" w:rsidP="008F11BA">
      <w:pPr>
        <w:pStyle w:val="StandardWeb"/>
      </w:pPr>
      <w:r>
        <w:t>Nach dir, o Herr, verlanget mich!</w:t>
      </w:r>
      <w:r>
        <w:br/>
        <w:t>Mein Gott, auf den ich traue!</w:t>
      </w:r>
      <w:r>
        <w:br/>
        <w:t>Laß mich zu Schanden werden nicht,</w:t>
      </w:r>
      <w:r>
        <w:br/>
        <w:t>Daß sich mein Feind nicht freue!</w:t>
      </w:r>
      <w:r>
        <w:br/>
        <w:t>Denn keiner wird zu Schanden gar,</w:t>
      </w:r>
      <w:r>
        <w:br/>
        <w:t>Der deiner harret, das ist wahr!</w:t>
      </w:r>
      <w:r>
        <w:br/>
        <w:t xml:space="preserve">Wer dich </w:t>
      </w:r>
      <w:proofErr w:type="spellStart"/>
      <w:r>
        <w:t>veracht’t</w:t>
      </w:r>
      <w:proofErr w:type="spellEnd"/>
      <w:r>
        <w:t>, hat Schande.</w:t>
      </w:r>
    </w:p>
    <w:p w14:paraId="3F4AD1D1" w14:textId="77777777" w:rsidR="008F11BA" w:rsidRDefault="008F11BA" w:rsidP="008F11BA">
      <w:pPr>
        <w:pStyle w:val="StandardWeb"/>
      </w:pPr>
      <w:r>
        <w:t>Herr, zeig mir deine Wege gut,</w:t>
      </w:r>
      <w:r>
        <w:br/>
        <w:t>Und deine Steig mich lehre!</w:t>
      </w:r>
      <w:r>
        <w:br/>
        <w:t>Halt mich in deiner Wahrheit gut,</w:t>
      </w:r>
      <w:r>
        <w:br/>
        <w:t>Und mich zu dir bekehre!</w:t>
      </w:r>
      <w:r>
        <w:br/>
        <w:t>Denn du bist ja der wahre Gott,</w:t>
      </w:r>
      <w:r>
        <w:br/>
        <w:t>Der mir stets hilft aus dieser Noth,</w:t>
      </w:r>
      <w:r>
        <w:br/>
        <w:t>Täglich will ich dein harren.</w:t>
      </w:r>
    </w:p>
    <w:p w14:paraId="346008BB" w14:textId="77777777" w:rsidR="008F11BA" w:rsidRDefault="008F11BA" w:rsidP="008F11BA">
      <w:pPr>
        <w:pStyle w:val="StandardWeb"/>
      </w:pPr>
      <w:r>
        <w:t>Gedenk an dein Barmherzigkeit</w:t>
      </w:r>
      <w:r>
        <w:br/>
        <w:t>Und an dein große Güte,</w:t>
      </w:r>
      <w:r>
        <w:br/>
        <w:t>Die du gehabt von Ewigkeit!</w:t>
      </w:r>
      <w:r>
        <w:br/>
        <w:t>Vor Sünden mich behüte!</w:t>
      </w:r>
      <w:r>
        <w:br/>
        <w:t>Gedenk auch nicht der Sünden mein,</w:t>
      </w:r>
      <w:r>
        <w:br/>
        <w:t>Die jung von mir begangen sein,</w:t>
      </w:r>
      <w:r>
        <w:br/>
        <w:t>Vergib die Uebertretung!</w:t>
      </w:r>
    </w:p>
    <w:p w14:paraId="633BC48D" w14:textId="77777777" w:rsidR="008F11BA" w:rsidRDefault="008F11BA" w:rsidP="008F11BA">
      <w:pPr>
        <w:pStyle w:val="StandardWeb"/>
      </w:pPr>
      <w:r>
        <w:t>O barmherziger Gott, denk mein</w:t>
      </w:r>
      <w:r>
        <w:br/>
        <w:t>Um deiner Güte willen!</w:t>
      </w:r>
      <w:r>
        <w:br/>
        <w:t>Denn du, Herr, bist gut, fromm und fein,</w:t>
      </w:r>
      <w:r>
        <w:br/>
        <w:t>Den Sünder führst du stille</w:t>
      </w:r>
      <w:r>
        <w:br/>
        <w:t>Den allerbesten Weg so schlecht</w:t>
      </w:r>
      <w:r>
        <w:br/>
        <w:t>Und leitest die Elenden recht</w:t>
      </w:r>
      <w:r>
        <w:br/>
        <w:t>Und lehrest sie dein Steige.</w:t>
      </w:r>
    </w:p>
    <w:p w14:paraId="06F02E2B" w14:textId="77777777" w:rsidR="008F11BA" w:rsidRDefault="008F11BA" w:rsidP="008F11BA">
      <w:pPr>
        <w:pStyle w:val="StandardWeb"/>
      </w:pPr>
      <w:r>
        <w:t>Der Weg des Herrn ist eitel Gut,</w:t>
      </w:r>
      <w:r>
        <w:br/>
        <w:t>Dabei Wahrheit thut walten,</w:t>
      </w:r>
      <w:r>
        <w:br/>
        <w:t>Denn er sein‘ heil’gen Bund behüt‘</w:t>
      </w:r>
      <w:r>
        <w:br/>
        <w:t>Und die sein Zeugniß halten.</w:t>
      </w:r>
      <w:r>
        <w:br/>
        <w:t>Um deines Namens willen, Gott,</w:t>
      </w:r>
      <w:r>
        <w:br/>
        <w:t>Sei gnädig meiner Missethat,</w:t>
      </w:r>
      <w:r>
        <w:br/>
        <w:t>Die da groß ist ohn Maßen!</w:t>
      </w:r>
    </w:p>
    <w:p w14:paraId="4727CC09" w14:textId="77777777" w:rsidR="008F11BA" w:rsidRDefault="008F11BA" w:rsidP="008F11BA">
      <w:pPr>
        <w:pStyle w:val="StandardWeb"/>
      </w:pPr>
      <w:r>
        <w:t xml:space="preserve">Wer ist der, der den Herren </w:t>
      </w:r>
      <w:proofErr w:type="spellStart"/>
      <w:r>
        <w:t>förcht</w:t>
      </w:r>
      <w:proofErr w:type="spellEnd"/>
      <w:r>
        <w:t>‘?</w:t>
      </w:r>
      <w:r>
        <w:br/>
        <w:t>Dem wird er sein Weg weisen,</w:t>
      </w:r>
      <w:r>
        <w:br/>
        <w:t>Sein Seel wird, so er nur gehorcht,</w:t>
      </w:r>
      <w:r>
        <w:br/>
      </w:r>
      <w:r>
        <w:lastRenderedPageBreak/>
        <w:t>Wohnen bei Gott mit Preisen,</w:t>
      </w:r>
      <w:r>
        <w:br/>
        <w:t xml:space="preserve">Sein </w:t>
      </w:r>
      <w:proofErr w:type="spellStart"/>
      <w:r>
        <w:t>Sam’n</w:t>
      </w:r>
      <w:proofErr w:type="spellEnd"/>
      <w:r>
        <w:t xml:space="preserve"> das Land besitzen wird;</w:t>
      </w:r>
      <w:r>
        <w:br/>
        <w:t>Gottes Geheimniß den‘ gebührt</w:t>
      </w:r>
      <w:r>
        <w:br/>
        <w:t>Zu wissen, die ihn fürchten.</w:t>
      </w:r>
    </w:p>
    <w:p w14:paraId="5CCB59BF" w14:textId="77777777" w:rsidR="008F11BA" w:rsidRDefault="008F11BA" w:rsidP="008F11BA">
      <w:pPr>
        <w:pStyle w:val="StandardWeb"/>
      </w:pPr>
      <w:r>
        <w:t>Mein Augen sehen stets zu dem Herrn,</w:t>
      </w:r>
      <w:r>
        <w:br/>
        <w:t>Der wird mein Fuß fein ziehen</w:t>
      </w:r>
      <w:r>
        <w:br/>
        <w:t>Wohl aus dem Netz; wollst ja nicht fern,</w:t>
      </w:r>
      <w:r>
        <w:br/>
        <w:t>Mein Gott, jetzt von mir fliehen!</w:t>
      </w:r>
      <w:r>
        <w:br/>
        <w:t>Sei gnädig mir, dich zu mir wend!</w:t>
      </w:r>
      <w:r>
        <w:br/>
        <w:t>Denn ich bin einsam und elend,</w:t>
      </w:r>
      <w:r>
        <w:br/>
        <w:t>Groß ist die Angst meins Herzens!</w:t>
      </w:r>
    </w:p>
    <w:p w14:paraId="003EE47C" w14:textId="77777777" w:rsidR="008F11BA" w:rsidRDefault="008F11BA" w:rsidP="008F11BA">
      <w:pPr>
        <w:pStyle w:val="StandardWeb"/>
      </w:pPr>
      <w:r>
        <w:t>Herr, führ mich aus meinen Nöthen,</w:t>
      </w:r>
      <w:r>
        <w:br/>
        <w:t>Schau mein’n Jammer, Elende!</w:t>
      </w:r>
      <w:r>
        <w:br/>
        <w:t>Daß mich meine Sünd nicht tödten,</w:t>
      </w:r>
      <w:r>
        <w:br/>
        <w:t>Vergib mir sie behende!</w:t>
      </w:r>
      <w:r>
        <w:br/>
        <w:t>Sieh, meiner Feind, der sind so viel</w:t>
      </w:r>
      <w:r>
        <w:br/>
        <w:t>Und hassen mich nur aus Muthwill‘:</w:t>
      </w:r>
      <w:r>
        <w:br/>
        <w:t>Mein Seel vor ihn‘ bewahre!</w:t>
      </w:r>
    </w:p>
    <w:p w14:paraId="07D01256" w14:textId="77777777" w:rsidR="008F11BA" w:rsidRDefault="008F11BA" w:rsidP="008F11BA">
      <w:pPr>
        <w:pStyle w:val="StandardWeb"/>
      </w:pPr>
      <w:r>
        <w:t>Errette mich aus aller Noth,</w:t>
      </w:r>
      <w:r>
        <w:br/>
        <w:t>Daß ich nicht werd zu Schanden!</w:t>
      </w:r>
      <w:r>
        <w:br/>
        <w:t>Denn auf dich trau ich, lieber Gott!</w:t>
      </w:r>
      <w:r>
        <w:br/>
        <w:t>Recht und schlecht mich im Lande</w:t>
      </w:r>
      <w:r>
        <w:br/>
        <w:t>Behüten muß, denn ich harr dein“</w:t>
      </w:r>
      <w:r>
        <w:br/>
        <w:t>Ach Gott, erlös Israel fein</w:t>
      </w:r>
      <w:r>
        <w:br/>
        <w:t>Aus allen seinen Nöthen!</w:t>
      </w:r>
    </w:p>
    <w:p w14:paraId="545C23F1" w14:textId="7BF55D56" w:rsidR="008F11BA" w:rsidRDefault="008F11BA" w:rsidP="008F11BA">
      <w:pPr>
        <w:pStyle w:val="berschrift2"/>
      </w:pPr>
      <w:r>
        <w:rPr>
          <w:rStyle w:val="screen-reader-text"/>
        </w:rPr>
        <w:t xml:space="preserve">Da Christus nun bei dreißig </w:t>
      </w:r>
      <w:proofErr w:type="spellStart"/>
      <w:r>
        <w:rPr>
          <w:rStyle w:val="screen-reader-text"/>
        </w:rPr>
        <w:t>Jar</w:t>
      </w:r>
      <w:proofErr w:type="spellEnd"/>
      <w:r>
        <w:t xml:space="preserve"> </w:t>
      </w:r>
    </w:p>
    <w:p w14:paraId="4208A1BC" w14:textId="77777777" w:rsidR="008F11BA" w:rsidRDefault="008F11BA" w:rsidP="008F11BA">
      <w:pPr>
        <w:pStyle w:val="StandardWeb"/>
      </w:pPr>
      <w:r>
        <w:t xml:space="preserve">Da Christus nun bei dreißig </w:t>
      </w:r>
      <w:proofErr w:type="spellStart"/>
      <w:r>
        <w:t>Jar</w:t>
      </w:r>
      <w:proofErr w:type="spellEnd"/>
      <w:r>
        <w:br/>
      </w:r>
      <w:proofErr w:type="spellStart"/>
      <w:r>
        <w:t>auff</w:t>
      </w:r>
      <w:proofErr w:type="spellEnd"/>
      <w:r>
        <w:t xml:space="preserve"> Erden hie </w:t>
      </w:r>
      <w:proofErr w:type="spellStart"/>
      <w:r>
        <w:t>gelebet</w:t>
      </w:r>
      <w:proofErr w:type="spellEnd"/>
      <w:r>
        <w:t>,</w:t>
      </w:r>
      <w:r>
        <w:br/>
      </w:r>
      <w:proofErr w:type="spellStart"/>
      <w:r>
        <w:t>Wolt</w:t>
      </w:r>
      <w:proofErr w:type="spellEnd"/>
      <w:r>
        <w:t xml:space="preserve"> Er sich </w:t>
      </w:r>
      <w:proofErr w:type="spellStart"/>
      <w:r>
        <w:t>unns</w:t>
      </w:r>
      <w:proofErr w:type="spellEnd"/>
      <w:r>
        <w:t xml:space="preserve"> auch </w:t>
      </w:r>
      <w:proofErr w:type="spellStart"/>
      <w:r>
        <w:t>offenbarn</w:t>
      </w:r>
      <w:proofErr w:type="spellEnd"/>
      <w:r>
        <w:br/>
      </w:r>
      <w:proofErr w:type="spellStart"/>
      <w:r>
        <w:t>warumb</w:t>
      </w:r>
      <w:proofErr w:type="spellEnd"/>
      <w:r>
        <w:t xml:space="preserve"> Er war gegeben,</w:t>
      </w:r>
      <w:r>
        <w:br/>
        <w:t xml:space="preserve">Von </w:t>
      </w:r>
      <w:proofErr w:type="spellStart"/>
      <w:r>
        <w:t>Galile</w:t>
      </w:r>
      <w:proofErr w:type="spellEnd"/>
      <w:r>
        <w:t xml:space="preserve"> an Jordan kam,</w:t>
      </w:r>
      <w:r>
        <w:br/>
        <w:t xml:space="preserve">zu S. Johanes dem </w:t>
      </w:r>
      <w:proofErr w:type="spellStart"/>
      <w:r>
        <w:t>Tauffer</w:t>
      </w:r>
      <w:proofErr w:type="spellEnd"/>
      <w:r>
        <w:t>,</w:t>
      </w:r>
      <w:r>
        <w:br/>
        <w:t xml:space="preserve">seinem </w:t>
      </w:r>
      <w:proofErr w:type="spellStart"/>
      <w:r>
        <w:t>Vorlauffer</w:t>
      </w:r>
      <w:proofErr w:type="spellEnd"/>
      <w:r>
        <w:t>,</w:t>
      </w:r>
      <w:r>
        <w:br/>
        <w:t xml:space="preserve">von dem </w:t>
      </w:r>
      <w:proofErr w:type="spellStart"/>
      <w:r>
        <w:t>wolt</w:t>
      </w:r>
      <w:proofErr w:type="spellEnd"/>
      <w:r>
        <w:t xml:space="preserve"> er </w:t>
      </w:r>
      <w:proofErr w:type="spellStart"/>
      <w:r>
        <w:t>kurtz</w:t>
      </w:r>
      <w:proofErr w:type="spellEnd"/>
      <w:r>
        <w:t xml:space="preserve"> </w:t>
      </w:r>
      <w:proofErr w:type="spellStart"/>
      <w:r>
        <w:t>han</w:t>
      </w:r>
      <w:proofErr w:type="spellEnd"/>
      <w:r>
        <w:t>,</w:t>
      </w:r>
      <w:r>
        <w:br/>
        <w:t xml:space="preserve">mit Wasser </w:t>
      </w:r>
      <w:proofErr w:type="spellStart"/>
      <w:r>
        <w:t>solt</w:t>
      </w:r>
      <w:proofErr w:type="spellEnd"/>
      <w:r>
        <w:t xml:space="preserve"> </w:t>
      </w:r>
      <w:proofErr w:type="spellStart"/>
      <w:r>
        <w:t>jn</w:t>
      </w:r>
      <w:proofErr w:type="spellEnd"/>
      <w:r>
        <w:t xml:space="preserve"> </w:t>
      </w:r>
      <w:proofErr w:type="spellStart"/>
      <w:r>
        <w:t>tauffen</w:t>
      </w:r>
      <w:proofErr w:type="spellEnd"/>
      <w:r>
        <w:t>.</w:t>
      </w:r>
    </w:p>
    <w:p w14:paraId="60316EFB" w14:textId="77777777" w:rsidR="008F11BA" w:rsidRDefault="008F11BA" w:rsidP="008F11BA">
      <w:pPr>
        <w:pStyle w:val="StandardWeb"/>
      </w:pPr>
      <w:r>
        <w:t xml:space="preserve">Das </w:t>
      </w:r>
      <w:proofErr w:type="spellStart"/>
      <w:r>
        <w:t>wolt</w:t>
      </w:r>
      <w:proofErr w:type="spellEnd"/>
      <w:r>
        <w:t xml:space="preserve"> Johannes erst nicht thun,</w:t>
      </w:r>
      <w:r>
        <w:br/>
        <w:t xml:space="preserve">denn Er ihn </w:t>
      </w:r>
      <w:proofErr w:type="spellStart"/>
      <w:r>
        <w:t>wol</w:t>
      </w:r>
      <w:proofErr w:type="spellEnd"/>
      <w:r>
        <w:t xml:space="preserve"> erkannte,</w:t>
      </w:r>
      <w:r>
        <w:br/>
        <w:t>Daß Er war Christus, Gottes Sohn,</w:t>
      </w:r>
      <w:r>
        <w:br/>
        <w:t xml:space="preserve">den Er ein </w:t>
      </w:r>
      <w:proofErr w:type="spellStart"/>
      <w:r>
        <w:t>Lämbein</w:t>
      </w:r>
      <w:proofErr w:type="spellEnd"/>
      <w:r>
        <w:t xml:space="preserve"> </w:t>
      </w:r>
      <w:proofErr w:type="spellStart"/>
      <w:r>
        <w:t>nannt</w:t>
      </w:r>
      <w:proofErr w:type="spellEnd"/>
      <w:r>
        <w:t>.</w:t>
      </w:r>
      <w:r>
        <w:br/>
        <w:t xml:space="preserve">Er sprach: Ich </w:t>
      </w:r>
      <w:proofErr w:type="spellStart"/>
      <w:r>
        <w:t>solt</w:t>
      </w:r>
      <w:proofErr w:type="spellEnd"/>
      <w:r>
        <w:t xml:space="preserve"> </w:t>
      </w:r>
      <w:proofErr w:type="spellStart"/>
      <w:r>
        <w:t>billich</w:t>
      </w:r>
      <w:proofErr w:type="spellEnd"/>
      <w:r>
        <w:t xml:space="preserve"> von dir</w:t>
      </w:r>
      <w:r>
        <w:br/>
        <w:t xml:space="preserve">allhier </w:t>
      </w:r>
      <w:proofErr w:type="spellStart"/>
      <w:r>
        <w:t>getauffet</w:t>
      </w:r>
      <w:proofErr w:type="spellEnd"/>
      <w:r>
        <w:t xml:space="preserve"> erden</w:t>
      </w:r>
      <w:r>
        <w:br/>
        <w:t xml:space="preserve">mit mein </w:t>
      </w:r>
      <w:proofErr w:type="spellStart"/>
      <w:r>
        <w:t>Gferten</w:t>
      </w:r>
      <w:proofErr w:type="spellEnd"/>
      <w:r>
        <w:t>!</w:t>
      </w:r>
      <w:r>
        <w:br/>
        <w:t xml:space="preserve">so </w:t>
      </w:r>
      <w:proofErr w:type="spellStart"/>
      <w:r>
        <w:t>kompst</w:t>
      </w:r>
      <w:proofErr w:type="spellEnd"/>
      <w:r>
        <w:t xml:space="preserve"> du </w:t>
      </w:r>
      <w:proofErr w:type="spellStart"/>
      <w:r>
        <w:t>hrab</w:t>
      </w:r>
      <w:proofErr w:type="spellEnd"/>
      <w:r>
        <w:t xml:space="preserve"> zu mir</w:t>
      </w:r>
      <w:r>
        <w:br/>
        <w:t xml:space="preserve">ins </w:t>
      </w:r>
      <w:proofErr w:type="spellStart"/>
      <w:r>
        <w:t>Jammerthal</w:t>
      </w:r>
      <w:proofErr w:type="spellEnd"/>
      <w:r>
        <w:t xml:space="preserve"> </w:t>
      </w:r>
      <w:proofErr w:type="spellStart"/>
      <w:r>
        <w:t>auff</w:t>
      </w:r>
      <w:proofErr w:type="spellEnd"/>
      <w:r>
        <w:t xml:space="preserve"> Erden!</w:t>
      </w:r>
    </w:p>
    <w:p w14:paraId="637B6A2C" w14:textId="77777777" w:rsidR="008F11BA" w:rsidRDefault="008F11BA" w:rsidP="008F11BA">
      <w:pPr>
        <w:pStyle w:val="StandardWeb"/>
      </w:pPr>
      <w:r>
        <w:lastRenderedPageBreak/>
        <w:t>Jesus antworte und sprach bald:</w:t>
      </w:r>
      <w:r>
        <w:br/>
        <w:t>ich bitt, laß jetzt so bleiben!</w:t>
      </w:r>
      <w:r>
        <w:br/>
        <w:t>Was ich befehl, darnach dich halt</w:t>
      </w:r>
      <w:r>
        <w:br/>
        <w:t>wir müssen es so treiben!</w:t>
      </w:r>
      <w:r>
        <w:br/>
        <w:t xml:space="preserve">Laß jetzt so seyn, </w:t>
      </w:r>
      <w:proofErr w:type="spellStart"/>
      <w:r>
        <w:t>auff</w:t>
      </w:r>
      <w:proofErr w:type="spellEnd"/>
      <w:r>
        <w:t xml:space="preserve"> daß wir </w:t>
      </w:r>
      <w:proofErr w:type="spellStart"/>
      <w:r>
        <w:t>beyd</w:t>
      </w:r>
      <w:proofErr w:type="spellEnd"/>
      <w:r>
        <w:br/>
        <w:t>die Gerechtigkeit erfüllen</w:t>
      </w:r>
      <w:r>
        <w:br/>
        <w:t xml:space="preserve">nach </w:t>
      </w:r>
      <w:proofErr w:type="spellStart"/>
      <w:r>
        <w:t>meim</w:t>
      </w:r>
      <w:proofErr w:type="spellEnd"/>
      <w:r>
        <w:t xml:space="preserve"> Willen,</w:t>
      </w:r>
      <w:r>
        <w:br/>
        <w:t>es forderts jetzt die zeit!</w:t>
      </w:r>
      <w:r>
        <w:br/>
        <w:t>da schwieg Johanns bald stille.</w:t>
      </w:r>
    </w:p>
    <w:p w14:paraId="10A515C5" w14:textId="77777777" w:rsidR="008F11BA" w:rsidRDefault="008F11BA" w:rsidP="008F11BA">
      <w:pPr>
        <w:pStyle w:val="StandardWeb"/>
      </w:pPr>
      <w:r>
        <w:t xml:space="preserve">Alsbald Jesus die </w:t>
      </w:r>
      <w:proofErr w:type="spellStart"/>
      <w:r>
        <w:t>Tauffe</w:t>
      </w:r>
      <w:proofErr w:type="spellEnd"/>
      <w:r>
        <w:t xml:space="preserve"> </w:t>
      </w:r>
      <w:proofErr w:type="spellStart"/>
      <w:r>
        <w:t>nam</w:t>
      </w:r>
      <w:proofErr w:type="spellEnd"/>
      <w:r>
        <w:br/>
        <w:t xml:space="preserve">dort </w:t>
      </w:r>
      <w:proofErr w:type="spellStart"/>
      <w:r>
        <w:t>inn</w:t>
      </w:r>
      <w:proofErr w:type="spellEnd"/>
      <w:r>
        <w:t xml:space="preserve"> deß Jordans </w:t>
      </w:r>
      <w:proofErr w:type="spellStart"/>
      <w:r>
        <w:t>grund</w:t>
      </w:r>
      <w:proofErr w:type="spellEnd"/>
      <w:r>
        <w:t>,</w:t>
      </w:r>
      <w:r>
        <w:br/>
        <w:t xml:space="preserve">Und wider </w:t>
      </w:r>
      <w:proofErr w:type="spellStart"/>
      <w:r>
        <w:t>auß</w:t>
      </w:r>
      <w:proofErr w:type="spellEnd"/>
      <w:r>
        <w:t xml:space="preserve"> dem Wasser kam,</w:t>
      </w:r>
      <w:r>
        <w:br/>
        <w:t>bald zu derselben stunde</w:t>
      </w:r>
      <w:r>
        <w:br/>
        <w:t xml:space="preserve">Der Himmel sich </w:t>
      </w:r>
      <w:proofErr w:type="spellStart"/>
      <w:r>
        <w:t>gantz</w:t>
      </w:r>
      <w:proofErr w:type="spellEnd"/>
      <w:r>
        <w:t xml:space="preserve"> weit </w:t>
      </w:r>
      <w:proofErr w:type="spellStart"/>
      <w:r>
        <w:t>auffthet</w:t>
      </w:r>
      <w:proofErr w:type="spellEnd"/>
      <w:r>
        <w:t>,</w:t>
      </w:r>
      <w:r>
        <w:br/>
        <w:t xml:space="preserve">der heilig Geist </w:t>
      </w:r>
      <w:proofErr w:type="spellStart"/>
      <w:r>
        <w:t>besonder</w:t>
      </w:r>
      <w:proofErr w:type="spellEnd"/>
      <w:r>
        <w:br/>
        <w:t>fuhr herunter</w:t>
      </w:r>
      <w:r>
        <w:br/>
        <w:t xml:space="preserve">der Tauben </w:t>
      </w:r>
      <w:proofErr w:type="spellStart"/>
      <w:r>
        <w:t>gstallt</w:t>
      </w:r>
      <w:proofErr w:type="spellEnd"/>
      <w:r>
        <w:t xml:space="preserve"> Er </w:t>
      </w:r>
      <w:proofErr w:type="spellStart"/>
      <w:r>
        <w:t>hett</w:t>
      </w:r>
      <w:proofErr w:type="spellEnd"/>
      <w:r>
        <w:t>,</w:t>
      </w:r>
      <w:r>
        <w:br/>
        <w:t>daß sah manch armer Sünder.</w:t>
      </w:r>
    </w:p>
    <w:p w14:paraId="2840DCBE" w14:textId="77777777" w:rsidR="008F11BA" w:rsidRDefault="008F11BA" w:rsidP="008F11BA">
      <w:pPr>
        <w:pStyle w:val="StandardWeb"/>
      </w:pPr>
      <w:r>
        <w:t xml:space="preserve">Und </w:t>
      </w:r>
      <w:proofErr w:type="spellStart"/>
      <w:r>
        <w:t>sih</w:t>
      </w:r>
      <w:proofErr w:type="spellEnd"/>
      <w:r>
        <w:t xml:space="preserve">! ein </w:t>
      </w:r>
      <w:proofErr w:type="spellStart"/>
      <w:r>
        <w:t>stimm</w:t>
      </w:r>
      <w:proofErr w:type="spellEnd"/>
      <w:r>
        <w:t xml:space="preserve"> vom </w:t>
      </w:r>
      <w:proofErr w:type="spellStart"/>
      <w:r>
        <w:t>Himel</w:t>
      </w:r>
      <w:proofErr w:type="spellEnd"/>
      <w:r>
        <w:t xml:space="preserve"> sprach</w:t>
      </w:r>
      <w:r>
        <w:br/>
        <w:t xml:space="preserve">bey </w:t>
      </w:r>
      <w:proofErr w:type="spellStart"/>
      <w:r>
        <w:t>disen</w:t>
      </w:r>
      <w:proofErr w:type="spellEnd"/>
      <w:r>
        <w:t xml:space="preserve"> neuen </w:t>
      </w:r>
      <w:proofErr w:type="spellStart"/>
      <w:r>
        <w:t>thaten</w:t>
      </w:r>
      <w:proofErr w:type="spellEnd"/>
      <w:r>
        <w:t>,</w:t>
      </w:r>
      <w:r>
        <w:br/>
        <w:t xml:space="preserve">Ein hellen </w:t>
      </w:r>
      <w:proofErr w:type="spellStart"/>
      <w:r>
        <w:t>glantz</w:t>
      </w:r>
      <w:proofErr w:type="spellEnd"/>
      <w:r>
        <w:t xml:space="preserve"> man </w:t>
      </w:r>
      <w:proofErr w:type="spellStart"/>
      <w:r>
        <w:t>hiebey</w:t>
      </w:r>
      <w:proofErr w:type="spellEnd"/>
      <w:r>
        <w:t xml:space="preserve"> </w:t>
      </w:r>
      <w:proofErr w:type="spellStart"/>
      <w:r>
        <w:t>sach</w:t>
      </w:r>
      <w:proofErr w:type="spellEnd"/>
      <w:r>
        <w:t>,</w:t>
      </w:r>
      <w:r>
        <w:br/>
        <w:t xml:space="preserve">vom </w:t>
      </w:r>
      <w:proofErr w:type="spellStart"/>
      <w:r>
        <w:t>Himel</w:t>
      </w:r>
      <w:proofErr w:type="spellEnd"/>
      <w:r>
        <w:t xml:space="preserve"> </w:t>
      </w:r>
      <w:proofErr w:type="spellStart"/>
      <w:r>
        <w:t>schrey</w:t>
      </w:r>
      <w:proofErr w:type="spellEnd"/>
      <w:r>
        <w:t xml:space="preserve"> der Vatter:</w:t>
      </w:r>
      <w:r>
        <w:br/>
        <w:t>Diß ist mein lieber Son, den hört!</w:t>
      </w:r>
      <w:r>
        <w:br/>
        <w:t>an dem ich hab gefallen!</w:t>
      </w:r>
      <w:r>
        <w:br/>
        <w:t>ich sag euch allen:</w:t>
      </w:r>
      <w:r>
        <w:br/>
      </w:r>
      <w:proofErr w:type="spellStart"/>
      <w:r>
        <w:t>nembt</w:t>
      </w:r>
      <w:proofErr w:type="spellEnd"/>
      <w:r>
        <w:t xml:space="preserve"> an sein </w:t>
      </w:r>
      <w:proofErr w:type="spellStart"/>
      <w:r>
        <w:t>theures</w:t>
      </w:r>
      <w:proofErr w:type="spellEnd"/>
      <w:r>
        <w:t xml:space="preserve"> Wort,</w:t>
      </w:r>
      <w:r>
        <w:br/>
        <w:t>sonst werd ihr greulich fallen!</w:t>
      </w:r>
    </w:p>
    <w:p w14:paraId="1D44123D" w14:textId="7884D1CD" w:rsidR="008F11BA" w:rsidRDefault="008F11BA" w:rsidP="008F11BA">
      <w:pPr>
        <w:pStyle w:val="berschrift1"/>
        <w:rPr>
          <w:sz w:val="48"/>
        </w:rPr>
      </w:pPr>
      <w:r>
        <w:t>Biographie Cyriakus Spangenberg</w:t>
      </w:r>
    </w:p>
    <w:p w14:paraId="5DB40E1B" w14:textId="77777777" w:rsidR="008F11BA" w:rsidRDefault="008F11BA" w:rsidP="008F11BA">
      <w:pPr>
        <w:pStyle w:val="StandardWeb"/>
      </w:pPr>
      <w:proofErr w:type="spellStart"/>
      <w:r>
        <w:t>Cyriacus</w:t>
      </w:r>
      <w:proofErr w:type="spellEnd"/>
      <w:r>
        <w:t xml:space="preserve"> Spangenberg, Johann </w:t>
      </w:r>
      <w:proofErr w:type="spellStart"/>
      <w:r>
        <w:t>Spangenberg’s</w:t>
      </w:r>
      <w:proofErr w:type="spellEnd"/>
      <w:r>
        <w:t xml:space="preserve"> ältester Sohn, wurde zu Nordhausen am 17. Juni 1528 geboren. Er genoss den Schulunterricht des durch seinen </w:t>
      </w:r>
      <w:proofErr w:type="spellStart"/>
      <w:r>
        <w:t>thesaurus</w:t>
      </w:r>
      <w:proofErr w:type="spellEnd"/>
      <w:r>
        <w:t xml:space="preserve"> </w:t>
      </w:r>
      <w:proofErr w:type="spellStart"/>
      <w:r>
        <w:t>eruditionis</w:t>
      </w:r>
      <w:proofErr w:type="spellEnd"/>
      <w:r>
        <w:t xml:space="preserve"> </w:t>
      </w:r>
      <w:proofErr w:type="spellStart"/>
      <w:r>
        <w:t>scholasticae</w:t>
      </w:r>
      <w:proofErr w:type="spellEnd"/>
      <w:r>
        <w:t xml:space="preserve"> berühmten Rectors Basilius Faber und den Privatunterricht seines Vaters, der mit ihm den </w:t>
      </w:r>
      <w:proofErr w:type="spellStart"/>
      <w:r>
        <w:t>Justicus</w:t>
      </w:r>
      <w:proofErr w:type="spellEnd"/>
      <w:r>
        <w:t xml:space="preserve"> und das Chronicon </w:t>
      </w:r>
      <w:proofErr w:type="spellStart"/>
      <w:r>
        <w:t>Abbatis</w:t>
      </w:r>
      <w:proofErr w:type="spellEnd"/>
      <w:r>
        <w:t xml:space="preserve"> </w:t>
      </w:r>
      <w:proofErr w:type="spellStart"/>
      <w:r>
        <w:t>Urspergensis</w:t>
      </w:r>
      <w:proofErr w:type="spellEnd"/>
      <w:r>
        <w:t xml:space="preserve"> las, auch das Chronicon </w:t>
      </w:r>
      <w:proofErr w:type="spellStart"/>
      <w:r>
        <w:t>Carionis</w:t>
      </w:r>
      <w:proofErr w:type="spellEnd"/>
      <w:r>
        <w:t xml:space="preserve"> in’s Lateinische von ihm übersetzen liess. Schon im 14. Jahre bezog er die Universität Wittenberg, wo er besonders Luther und Melanchthon hörte. Von seiner schon damaligen hohen Begeisterung und Verehrung für Luther legt er in einer Predigt das </w:t>
      </w:r>
      <w:proofErr w:type="spellStart"/>
      <w:r>
        <w:t>Zeugniss</w:t>
      </w:r>
      <w:proofErr w:type="spellEnd"/>
      <w:r>
        <w:t xml:space="preserve"> ab: „Gleichwie das </w:t>
      </w:r>
      <w:proofErr w:type="spellStart"/>
      <w:r>
        <w:t>grosse</w:t>
      </w:r>
      <w:proofErr w:type="spellEnd"/>
      <w:r>
        <w:t xml:space="preserve"> </w:t>
      </w:r>
      <w:proofErr w:type="spellStart"/>
      <w:r>
        <w:t>venedische</w:t>
      </w:r>
      <w:proofErr w:type="spellEnd"/>
      <w:r>
        <w:t xml:space="preserve"> Schiff </w:t>
      </w:r>
      <w:proofErr w:type="spellStart"/>
      <w:r>
        <w:t>Galeon</w:t>
      </w:r>
      <w:proofErr w:type="spellEnd"/>
      <w:r>
        <w:t xml:space="preserve"> mit aller Gewalt auf dem hohen Meere daherfährt, unter die türkischen Renn- und Raubschiffe getrost sich waget und noch alle Zeit den Sieg davon gebracht hat: also setzet der Glaube auch getrost hinein, wie es Gott zuschicket, und behält immer den Sieg; denn es ist ein unüberwindlich Ding um einen gläubigen Menschen. Wenn ich D. Luther, seligen Gedächtnisses, vor drei und zwanzig Jahren zu Wittenberg etwa gehen sah, da dünkte mich gleich, als sähe ich also ein gross, gewaltig, vollgerüstet Streitschiff, das unter die Feinde auf dem ungestümen Meere dieser Welt, unter die Papisten, Juden, Schwärmer und Rottengeister getrost und unverzagt hineinsetzt, Alles verjagt und erlegt und mit fröhlichem Triumpf den Sieg </w:t>
      </w:r>
      <w:proofErr w:type="spellStart"/>
      <w:r>
        <w:t>herwiederbrächte</w:t>
      </w:r>
      <w:proofErr w:type="spellEnd"/>
      <w:r>
        <w:t xml:space="preserve">; denn durch den Glauben an Jesum Christum hat dieser heilige Mann alle seine Widersacher überwunden und ist also ihr Obermann geworden.“ Die hier ausgesprochene, bis zum Staunen gesteigerte Bewunderung Luther’s hat ihn nie verlassen und ihm später bei seinen Gegner den </w:t>
      </w:r>
      <w:r>
        <w:lastRenderedPageBreak/>
        <w:t xml:space="preserve">Spottnamen „Luther’s Lieutenant“ eingetragen. – </w:t>
      </w:r>
      <w:proofErr w:type="spellStart"/>
      <w:r>
        <w:t>Sp</w:t>
      </w:r>
      <w:proofErr w:type="spellEnd"/>
      <w:r>
        <w:t>. verband mit vorzüglichen Gaben so grossen Fleiss, dass er nach kurzer Zeit Magister und schon im 19. Jahre zum Schullehrer nach Eisleben berufen wurde. 1550 wählte man ihn dort an die Stelle seines verstorbenen Vaters zum Prediger. Als solcher stritt er eifrig und heftig gegen das Interim, auch in der von Melanchthon gemilderten Leipziger Fassung. 1553 wurde er zum Stadt- und Schlossprediger zu Mansfeld, wie auch zum Generaldekan der Grafschaft berufen.</w:t>
      </w:r>
    </w:p>
    <w:p w14:paraId="5F8DFA26" w14:textId="77777777" w:rsidR="008F11BA" w:rsidRDefault="008F11BA" w:rsidP="008F11BA">
      <w:pPr>
        <w:pStyle w:val="StandardWeb"/>
      </w:pPr>
      <w:r>
        <w:t xml:space="preserve">Immer fester und entschiedener bildeten sich die Lutherschen Züge im innern Leben </w:t>
      </w:r>
      <w:proofErr w:type="spellStart"/>
      <w:r>
        <w:t>Spangenberg’s</w:t>
      </w:r>
      <w:proofErr w:type="spellEnd"/>
      <w:r>
        <w:t xml:space="preserve"> aus, immer </w:t>
      </w:r>
      <w:proofErr w:type="spellStart"/>
      <w:r>
        <w:t>ausschliesslicher</w:t>
      </w:r>
      <w:proofErr w:type="spellEnd"/>
      <w:r>
        <w:t xml:space="preserve"> </w:t>
      </w:r>
      <w:proofErr w:type="spellStart"/>
      <w:r>
        <w:t>dreheten</w:t>
      </w:r>
      <w:proofErr w:type="spellEnd"/>
      <w:r>
        <w:t xml:space="preserve"> sich seine erbaulichen Gedanken um die Ideen der Sünde und Gnade. Daher sein grosser Eifer gegen Striegel, wider den er 1563 eine Predigt „vom tauben und stummen Menschen“ herausgab, sowie gegen Major und die Lehre von der Nothwendigkeit der guten Werke zur Seligkeit. Leider wurde an ihm ein Zug zur </w:t>
      </w:r>
      <w:proofErr w:type="spellStart"/>
      <w:r>
        <w:t>Carricatur</w:t>
      </w:r>
      <w:proofErr w:type="spellEnd"/>
      <w:r>
        <w:t xml:space="preserve">. Im Eifer für die Lehre von der Verderbtheit des natürlichen Menschen wurde er, der „sein Lebtag für nichts Anderes angesehen wein wollte, als für einen alten und unbeweglichen </w:t>
      </w:r>
      <w:proofErr w:type="spellStart"/>
      <w:r>
        <w:t>Discipel</w:t>
      </w:r>
      <w:proofErr w:type="spellEnd"/>
      <w:r>
        <w:t xml:space="preserve"> Luther’s“, zu einem Anhänger des Flacius und seiner Irrlehre von der verderbten menschlichen Substanz. Unter dem Schutze der Grafen </w:t>
      </w:r>
      <w:proofErr w:type="spellStart"/>
      <w:r>
        <w:t>Wolrath</w:t>
      </w:r>
      <w:proofErr w:type="spellEnd"/>
      <w:r>
        <w:t xml:space="preserve"> und Johann Ernst legte er eine Druckerei auf dem Schlosse zu Mansfeld an und verbreitete von hier aus ausser vielen vortrefflichen Schriften auch die Spreu des </w:t>
      </w:r>
      <w:proofErr w:type="spellStart"/>
      <w:r>
        <w:t>Flacianismus</w:t>
      </w:r>
      <w:proofErr w:type="spellEnd"/>
      <w:r>
        <w:t xml:space="preserve">. Seine Lehre fand heftigen Widerstand. Auch das </w:t>
      </w:r>
      <w:proofErr w:type="spellStart"/>
      <w:r>
        <w:t>Eislebensche</w:t>
      </w:r>
      <w:proofErr w:type="spellEnd"/>
      <w:r>
        <w:t xml:space="preserve"> Ministerium, das Anfangs auf seiner Seite gewesen, aber durch Wigand und Chemnitz umgestimmt war, schrieb gegen ihn. Zwei </w:t>
      </w:r>
      <w:proofErr w:type="spellStart"/>
      <w:r>
        <w:t>Colloquia</w:t>
      </w:r>
      <w:proofErr w:type="spellEnd"/>
      <w:r>
        <w:t xml:space="preserve">, in die es sich auf Befehl des Grafen mit ihm </w:t>
      </w:r>
      <w:proofErr w:type="spellStart"/>
      <w:r>
        <w:t>einliess</w:t>
      </w:r>
      <w:proofErr w:type="spellEnd"/>
      <w:r>
        <w:t xml:space="preserve">, führten zu keinem Ziele. Besonderes Aufsehn machte ein von </w:t>
      </w:r>
      <w:proofErr w:type="spellStart"/>
      <w:r>
        <w:t>Sp</w:t>
      </w:r>
      <w:proofErr w:type="spellEnd"/>
      <w:r>
        <w:t xml:space="preserve">. 1573 herausgegebenes </w:t>
      </w:r>
      <w:proofErr w:type="spellStart"/>
      <w:r>
        <w:t>Bekenntniss</w:t>
      </w:r>
      <w:proofErr w:type="spellEnd"/>
      <w:r>
        <w:t xml:space="preserve"> von der Erbsünde und eine auf </w:t>
      </w:r>
      <w:proofErr w:type="spellStart"/>
      <w:r>
        <w:t>Wolrath’s</w:t>
      </w:r>
      <w:proofErr w:type="spellEnd"/>
      <w:r>
        <w:t xml:space="preserve"> Aufforderung in Eisleben gehaltene Predigt, in welcher er seine Lehre </w:t>
      </w:r>
      <w:proofErr w:type="spellStart"/>
      <w:r>
        <w:t>u.A.</w:t>
      </w:r>
      <w:proofErr w:type="spellEnd"/>
      <w:r>
        <w:t xml:space="preserve"> mit </w:t>
      </w:r>
      <w:proofErr w:type="spellStart"/>
      <w:r>
        <w:t>Citaten</w:t>
      </w:r>
      <w:proofErr w:type="spellEnd"/>
      <w:r>
        <w:t xml:space="preserve"> aus Luther’s Schriften vertheidigte. „Und wie nun beide Theile auch in diesem gemeldeten Jahre wider einander zu predigen und zu schreiben und zwar in den empfindlichsten </w:t>
      </w:r>
      <w:proofErr w:type="spellStart"/>
      <w:r>
        <w:t>Terminis</w:t>
      </w:r>
      <w:proofErr w:type="spellEnd"/>
      <w:r>
        <w:t xml:space="preserve">, fortfuhren, und Einer den Andern zum Ketzer machen wollte, also wurden nicht nur damit ihre eigenen Gemüther gegen einander immer mehr und mehr erbittert, sondern auch die gesammten Zuhörer rege gemacht, dass sie in zwei </w:t>
      </w:r>
      <w:proofErr w:type="spellStart"/>
      <w:r>
        <w:t>Partieen</w:t>
      </w:r>
      <w:proofErr w:type="spellEnd"/>
      <w:r>
        <w:t xml:space="preserve"> ritten, und es Etliche mit Spangenberg, Etliche aber mit dem </w:t>
      </w:r>
      <w:proofErr w:type="spellStart"/>
      <w:r>
        <w:t>Eislebischen</w:t>
      </w:r>
      <w:proofErr w:type="spellEnd"/>
      <w:r>
        <w:t xml:space="preserve"> </w:t>
      </w:r>
      <w:proofErr w:type="spellStart"/>
      <w:r>
        <w:t>Ministerio</w:t>
      </w:r>
      <w:proofErr w:type="spellEnd"/>
      <w:r>
        <w:t xml:space="preserve"> hielten, woraus grosse Unruhe in der Grafschaft </w:t>
      </w:r>
      <w:proofErr w:type="spellStart"/>
      <w:r>
        <w:t>entstund</w:t>
      </w:r>
      <w:proofErr w:type="spellEnd"/>
      <w:r>
        <w:t xml:space="preserve">, dass Keiner vor dem Andern fast mehr sicher war. Denn wenn die Zuhörer entweder bei ihrer Arbeit oder in der Zechen zusammenkamen, so war dies ihre erste Anfrage: Bist du ein </w:t>
      </w:r>
      <w:proofErr w:type="spellStart"/>
      <w:r>
        <w:t>Occedenter</w:t>
      </w:r>
      <w:proofErr w:type="spellEnd"/>
      <w:r>
        <w:t xml:space="preserve"> (</w:t>
      </w:r>
      <w:proofErr w:type="spellStart"/>
      <w:r>
        <w:t>Accidentianer</w:t>
      </w:r>
      <w:proofErr w:type="spellEnd"/>
      <w:r>
        <w:t xml:space="preserve">) oder </w:t>
      </w:r>
      <w:proofErr w:type="spellStart"/>
      <w:r>
        <w:t>Substansioner</w:t>
      </w:r>
      <w:proofErr w:type="spellEnd"/>
      <w:r>
        <w:t xml:space="preserve"> (</w:t>
      </w:r>
      <w:proofErr w:type="spellStart"/>
      <w:r>
        <w:t>Substantianer</w:t>
      </w:r>
      <w:proofErr w:type="spellEnd"/>
      <w:r>
        <w:t xml:space="preserve">)? Standen sie nun nicht in einerlei Meinung, so fingen sie nicht nur an, mit einander zu </w:t>
      </w:r>
      <w:proofErr w:type="spellStart"/>
      <w:r>
        <w:t>disputiren</w:t>
      </w:r>
      <w:proofErr w:type="spellEnd"/>
      <w:r>
        <w:t xml:space="preserve">, sondern schlugen oftmals sich auf das grausamste; ja, die gesammten Landesherren und Grafen von Mansfeld </w:t>
      </w:r>
      <w:proofErr w:type="spellStart"/>
      <w:r>
        <w:t>harmonirten</w:t>
      </w:r>
      <w:proofErr w:type="spellEnd"/>
      <w:r>
        <w:t xml:space="preserve">, wie in anderen Stücken, so auch in dieser Lehre nicht mit einander, denn einige Grafen hielten es mit den Eislebern, andere aber, besonders Graf </w:t>
      </w:r>
      <w:proofErr w:type="spellStart"/>
      <w:r>
        <w:t>Wolrath</w:t>
      </w:r>
      <w:proofErr w:type="spellEnd"/>
      <w:r>
        <w:t xml:space="preserve"> und Car sen., hielten es mit Spangenberg, daher sie auch anfingen von beiden Theilen, diejenigen Kirch- und Schulbedienten, so nicht ihres Sinnes waren, abzusetzen, oder ihnen die Kanzel zu verbieten.“ (</w:t>
      </w:r>
      <w:proofErr w:type="spellStart"/>
      <w:r>
        <w:t>Leuckfeld</w:t>
      </w:r>
      <w:proofErr w:type="spellEnd"/>
      <w:r>
        <w:t>.)</w:t>
      </w:r>
    </w:p>
    <w:p w14:paraId="64C26390" w14:textId="77777777" w:rsidR="008F11BA" w:rsidRDefault="008F11BA" w:rsidP="008F11BA">
      <w:pPr>
        <w:pStyle w:val="StandardWeb"/>
      </w:pPr>
      <w:r>
        <w:t xml:space="preserve">Endlich kamen </w:t>
      </w:r>
      <w:proofErr w:type="spellStart"/>
      <w:r>
        <w:t>chursächsische</w:t>
      </w:r>
      <w:proofErr w:type="spellEnd"/>
      <w:r>
        <w:t xml:space="preserve"> Soldaten nach Mansfeld und verjagten auf Befehl des Grafen Hans Georg I. von Eisleben die </w:t>
      </w:r>
      <w:proofErr w:type="spellStart"/>
      <w:r>
        <w:t>Flacianer</w:t>
      </w:r>
      <w:proofErr w:type="spellEnd"/>
      <w:r>
        <w:t xml:space="preserve"> (1575). Spangenberg entfloh, „und meinet man“ – erzählt Kindervater – „dass er in Weibskleidern, vor eine </w:t>
      </w:r>
      <w:proofErr w:type="spellStart"/>
      <w:r>
        <w:t>Wehemutter</w:t>
      </w:r>
      <w:proofErr w:type="spellEnd"/>
      <w:r>
        <w:t xml:space="preserve"> sich ausgebend, durch die Wache sich zum Thore </w:t>
      </w:r>
      <w:proofErr w:type="spellStart"/>
      <w:r>
        <w:t>hinauspracticirt</w:t>
      </w:r>
      <w:proofErr w:type="spellEnd"/>
      <w:r>
        <w:t xml:space="preserve"> habe.“ Mit einem kleinen Jahrgehalte von 208 Thalern, den Graf </w:t>
      </w:r>
      <w:proofErr w:type="spellStart"/>
      <w:r>
        <w:t>Wolrath</w:t>
      </w:r>
      <w:proofErr w:type="spellEnd"/>
      <w:r>
        <w:t xml:space="preserve"> ihm aussetzte, lebte </w:t>
      </w:r>
      <w:proofErr w:type="spellStart"/>
      <w:r>
        <w:t>Sp</w:t>
      </w:r>
      <w:proofErr w:type="spellEnd"/>
      <w:r>
        <w:t xml:space="preserve">. von nun an an verschiedenen Orten, u.a. zu Sangerhausen, wo er 1577 mit Jacob Andreä öffentlich ohne Erfolg </w:t>
      </w:r>
      <w:proofErr w:type="spellStart"/>
      <w:r>
        <w:t>disputirte</w:t>
      </w:r>
      <w:proofErr w:type="spellEnd"/>
      <w:r>
        <w:t xml:space="preserve"> und seinen Gönner </w:t>
      </w:r>
      <w:proofErr w:type="spellStart"/>
      <w:r>
        <w:t>Wolrath</w:t>
      </w:r>
      <w:proofErr w:type="spellEnd"/>
      <w:r>
        <w:t xml:space="preserve"> feierlich begrub. Hierauf begab er sich nach Strassburg, von wo aus er am 23. Mai 1579 den Churfürsten August von Sachsen in einem Schreiben für sich zu gewinnen suchte, worin es heisst: „Dieweil ich durch meine Widersacher und Abgünstige in der Grafschaft Mansfeld (die nicht bei ihrem vorigen christlichen </w:t>
      </w:r>
      <w:proofErr w:type="spellStart"/>
      <w:r>
        <w:t>Bekenntniss</w:t>
      </w:r>
      <w:proofErr w:type="spellEnd"/>
      <w:r>
        <w:t xml:space="preserve"> und wahren lutherischen Lehre bestanden) bei Männiglich mit Ungrund öffentlich für einen Manichäer </w:t>
      </w:r>
      <w:proofErr w:type="spellStart"/>
      <w:r>
        <w:lastRenderedPageBreak/>
        <w:t>ausgeschrieen</w:t>
      </w:r>
      <w:proofErr w:type="spellEnd"/>
      <w:r>
        <w:t xml:space="preserve"> bin, der da lehre, die Erbsünde sei ein Wesen; Gott habe die Erbsünde geschaffen; der Teufel schaffe die jetzigen Menschen; schwangere Weiber tragen lebendige Teufel; die Erbsünde werde am jüngsten Tage wieder auferstehen, und was solcher Auflagen mehr sind, damit sich mit armen, unschuldigen Diener Jesu Christi in Verdacht gebracht, verhasst und verachtet gemacht haben, obgleich sie diese Reden aus meinen Schriften nicht beweisen können, ich mich auch auf meine Schriften, Predigten, Zuhörer und alle unverdächtigen Theologen berufen, sieben Jahre mich alle Zeit zu einem </w:t>
      </w:r>
      <w:proofErr w:type="spellStart"/>
      <w:r>
        <w:t>Colloquim</w:t>
      </w:r>
      <w:proofErr w:type="spellEnd"/>
      <w:r>
        <w:t xml:space="preserve"> oder Verhör auf einem ordentlichen </w:t>
      </w:r>
      <w:proofErr w:type="spellStart"/>
      <w:r>
        <w:t>Synodo</w:t>
      </w:r>
      <w:proofErr w:type="spellEnd"/>
      <w:r>
        <w:t xml:space="preserve"> erboten, und daneben, was zu leiden Gott mir zugeschickt, mit Geduld gelitten, und, so Viel möglich, durch christliche Schriften meine Unschuld an den Tag gegeben: so hat doch solches Alles bei Denen, so wider mich verbittert, Nichts haften, noch gelten wollen, sondern es ist für und für das Urtheil wider mich ergangen: Spangenberg ist ein Manichäer. – Ich habe Gottlob 32 Jahr lang das Wort Gottes rein, lauter und unverfälscht gepredigt, wie ich’s 4 Jahr lang aus des sel. Dr. Luther’s, meines einigen </w:t>
      </w:r>
      <w:proofErr w:type="spellStart"/>
      <w:r>
        <w:t>praeceptoris</w:t>
      </w:r>
      <w:proofErr w:type="spellEnd"/>
      <w:r>
        <w:t xml:space="preserve"> heiligem Mund, Predigten, </w:t>
      </w:r>
      <w:proofErr w:type="spellStart"/>
      <w:r>
        <w:t>Lectionibus</w:t>
      </w:r>
      <w:proofErr w:type="spellEnd"/>
      <w:r>
        <w:t xml:space="preserve"> und Gesprächen selbst gehört und in seinen werthen Schriften hernachmals gefunden und noch täglich lese. Und hat mir auch der Mann Gottes, da er verstanden, dass ich mich in’s Predigtamt mit der Zeit zu begeben, Vorhabens, in Gegenwärtigkeit Dr. Jonas’ und anderer Theologen dazu </w:t>
      </w:r>
      <w:proofErr w:type="spellStart"/>
      <w:r>
        <w:t>geglückwünscht</w:t>
      </w:r>
      <w:proofErr w:type="spellEnd"/>
      <w:r>
        <w:t xml:space="preserve"> und dieses Kreuz, (so ich jetzt seiner Lehre halben tragen muss) zuvor geweissagt. Gott sei Lob und Dank, der mich erhalten, dass ich von solch reiner lutherischer Lehr nicht eine Hand breit gewichen! Wie aber mein Gegentheil (so allbereits mit den Calvinisten lernen fein sagen: O, Luther ist ein Mensch gewesen! hat auch irren können! Sollte Luther jetzt leben, er würde viel Dinge in seinen Büchern ändern!) von </w:t>
      </w:r>
      <w:proofErr w:type="spellStart"/>
      <w:r>
        <w:t>Lutherscher</w:t>
      </w:r>
      <w:proofErr w:type="spellEnd"/>
      <w:r>
        <w:t xml:space="preserve"> Bahn ausgeschritten, und mehr denn in 20 offene </w:t>
      </w:r>
      <w:proofErr w:type="spellStart"/>
      <w:r>
        <w:t>manachäische</w:t>
      </w:r>
      <w:proofErr w:type="spellEnd"/>
      <w:r>
        <w:t xml:space="preserve"> </w:t>
      </w:r>
      <w:proofErr w:type="spellStart"/>
      <w:r>
        <w:t>Irrthümer</w:t>
      </w:r>
      <w:proofErr w:type="spellEnd"/>
      <w:r>
        <w:t xml:space="preserve"> gerathen und in 174 Punkten wider Luther’s Katechismus lehren: habe ich sie aus ihren eigenen Büchern und aus ihren eigenen Worten überwiesen. Ach, hochgeborener und durchlauchter Churfürst! es ist gar bald um einen Theologen geschehen, der sich auf seine Kunst und Geschicklichkeit, hohen Verstand, scharfes </w:t>
      </w:r>
      <w:proofErr w:type="spellStart"/>
      <w:r>
        <w:t>ingenium</w:t>
      </w:r>
      <w:proofErr w:type="spellEnd"/>
      <w:r>
        <w:t xml:space="preserve"> und Schwarzkunst verlässt und nicht täglich in Demuth und Gottesfurcht die heilige Schrift und daneben deren einigen rechten Ausleger Luther mit </w:t>
      </w:r>
      <w:proofErr w:type="spellStart"/>
      <w:r>
        <w:t>Fleiss</w:t>
      </w:r>
      <w:proofErr w:type="spellEnd"/>
      <w:r>
        <w:t xml:space="preserve"> </w:t>
      </w:r>
      <w:proofErr w:type="spellStart"/>
      <w:r>
        <w:t>lies’t</w:t>
      </w:r>
      <w:proofErr w:type="spellEnd"/>
      <w:r>
        <w:t xml:space="preserve">. Fürwahr, es hat uns Deutschen Gott den Luther nicht vergeblich gesandt, er will ihn </w:t>
      </w:r>
      <w:proofErr w:type="spellStart"/>
      <w:r>
        <w:t>unverachtet</w:t>
      </w:r>
      <w:proofErr w:type="spellEnd"/>
      <w:r>
        <w:t xml:space="preserve"> und die Gaben, die er uns durch ihn geschenkt hat, in Dankbarkeit gebraucht haben. Und fürchte ich sehr, dass Gott eben darum so viel gelehrte Theologen hat sinken und fallen lassen, dass sie des werthen Mannes geachtet, wenig gelesen, und dann schier gar nicht gefolgt. Und was ist auch die Ursach, dass man so unfruchtbar wider die Calvinisten und andere Secten streitet, denn dass man die Rüstung wider die Rottengeister nicht aus der heiligen Schrift und lutherschen </w:t>
      </w:r>
      <w:proofErr w:type="spellStart"/>
      <w:r>
        <w:t>Harnischkammer</w:t>
      </w:r>
      <w:proofErr w:type="spellEnd"/>
      <w:r>
        <w:t xml:space="preserve">, sondern aus eigenem Kopf und philosophischen Argumenten nimmt? – Euer </w:t>
      </w:r>
      <w:proofErr w:type="spellStart"/>
      <w:r>
        <w:t>Churf</w:t>
      </w:r>
      <w:proofErr w:type="spellEnd"/>
      <w:r>
        <w:t xml:space="preserve">. Gnaden wollen meine Unschuld daraus erkennen und mich wider meine Feinde in gnädigen Schutz nehmen, dass ich die übrige Zeit meines Lebens in beständiger </w:t>
      </w:r>
      <w:proofErr w:type="spellStart"/>
      <w:r>
        <w:t>Bekenntniss</w:t>
      </w:r>
      <w:proofErr w:type="spellEnd"/>
      <w:r>
        <w:t xml:space="preserve"> reiner lutherscher Lehre mit nützlicher Auslegung göttlicher Schriften hinbringe und in meinem Alter eine bleibende Stätte haben möge.“ Obgleich Spangenberg diesem Schreiben („damit Jedermann sehe, was der Manichäer Schwarm und Lästerung gewesen“) „3 lateinische Büchlein über die </w:t>
      </w:r>
      <w:proofErr w:type="spellStart"/>
      <w:r>
        <w:t>Mänichäer</w:t>
      </w:r>
      <w:proofErr w:type="spellEnd"/>
      <w:r>
        <w:t xml:space="preserve">, von ihrem Anfang, Leben und Lehre“ beifügte, vermochte der Churfürst, von seinen geistlichen </w:t>
      </w:r>
      <w:proofErr w:type="spellStart"/>
      <w:r>
        <w:t>Rathgebern</w:t>
      </w:r>
      <w:proofErr w:type="spellEnd"/>
      <w:r>
        <w:t xml:space="preserve"> belehrt, sich nicht von der Integrität der Spangenbergischen Lehre zu überzeugen, und liess die Bitte unerhört. Späterhin, und zwar noch 1590, lebte </w:t>
      </w:r>
      <w:proofErr w:type="spellStart"/>
      <w:r>
        <w:t>Sp</w:t>
      </w:r>
      <w:proofErr w:type="spellEnd"/>
      <w:r>
        <w:t xml:space="preserve">. als angestellter Prediger zu Schlitzsee in Hessen, von wo er, wieder abgesetzt, nach Vacha in Niederhessen zog. Hier verfasste er viele historische Schriften, u.a. den Adelsspiegel. Seine Verfolgungen dauerten fort, aber sein Eifer für seine ihm mit dem Kern des Evangeliums verwachsene Irrlehre erkaltete nicht. „O Gott,“ schreibt er, „wie viele untreue Diener hast du unter Denen, die sich für deine Diener ausgeben und nicht dir, sondern ihnen und ihrem Bauche und der Welt dienen! Ich bitte euch, ihr wollet euch nicht lassen überreden, dass der Streit, darein ich mit meinen Widersachern gerathen, von einem Wortgezänk oder Schuldisputation sei. Es trifft der grossen und fürnehmsten </w:t>
      </w:r>
      <w:r>
        <w:lastRenderedPageBreak/>
        <w:t xml:space="preserve">Artikel unserer Religion einen. Nämlich, was eigentlich nach des Gesetzes Urtheil Sünde, hinwieder nach dem Evangelio Gerechtigkeit sei und </w:t>
      </w:r>
      <w:proofErr w:type="spellStart"/>
      <w:r>
        <w:t>heisse</w:t>
      </w:r>
      <w:proofErr w:type="spellEnd"/>
      <w:r>
        <w:t xml:space="preserve">, und gehet unsere Meinung nach dem Spruche Davids: Nicht uns, Herr, nicht uns, sondern deinem Namen gieb Ehre, nur dahin, dass Gott allein gerecht sei und den Gottlosen gerecht mache, und sage mit Luther im </w:t>
      </w:r>
      <w:proofErr w:type="spellStart"/>
      <w:r>
        <w:t>Glösslein</w:t>
      </w:r>
      <w:proofErr w:type="spellEnd"/>
      <w:r>
        <w:t xml:space="preserve"> Röm. 3, dass Sünde Alles Das ist, was nicht durchs Blut Christi erlöset, im Glauben gerecht wird.“ Die </w:t>
      </w:r>
      <w:proofErr w:type="spellStart"/>
      <w:r>
        <w:t>Mansfeldische</w:t>
      </w:r>
      <w:proofErr w:type="spellEnd"/>
      <w:r>
        <w:t xml:space="preserve"> Gemeinde </w:t>
      </w:r>
      <w:proofErr w:type="spellStart"/>
      <w:r>
        <w:t>liess</w:t>
      </w:r>
      <w:proofErr w:type="spellEnd"/>
      <w:r>
        <w:t xml:space="preserve"> sich durch den Spangenbergischen </w:t>
      </w:r>
      <w:proofErr w:type="spellStart"/>
      <w:r>
        <w:t>Flacianismus</w:t>
      </w:r>
      <w:proofErr w:type="spellEnd"/>
      <w:r>
        <w:t xml:space="preserve">, aus dem man die Consequenz gezogen hatte, dass Christus unser wahres Fleisch nicht angenommen habe, zu einer eigenthümlichen Demonstration bestimmen, von der Kindervater (nach </w:t>
      </w:r>
      <w:proofErr w:type="spellStart"/>
      <w:r>
        <w:t>Leuckfeld</w:t>
      </w:r>
      <w:proofErr w:type="spellEnd"/>
      <w:r>
        <w:t xml:space="preserve">) Folgendes berichtet: „Merkwürdig ist, was nach </w:t>
      </w:r>
      <w:proofErr w:type="spellStart"/>
      <w:r>
        <w:t>Sp</w:t>
      </w:r>
      <w:proofErr w:type="spellEnd"/>
      <w:r>
        <w:t xml:space="preserve">.’s Entsetzung in der </w:t>
      </w:r>
      <w:proofErr w:type="spellStart"/>
      <w:r>
        <w:t>Mansfeldischen</w:t>
      </w:r>
      <w:proofErr w:type="spellEnd"/>
      <w:r>
        <w:t xml:space="preserve"> Stadt- und Schlosskirche verordnet, dass zu Verabscheuung seiner Lehre jederzeit bei Absingung des gewöhnlichen christlichen Glaubens vier Knaben in Mänteln auf den Knieen vor dem Altare mit halber Stimme, dabei sie ihre Häupter auf die Schwelle oder Stufe des Altars gelegt, diese Worte: Ist ein wahrer Mensch geboren, allein </w:t>
      </w:r>
      <w:proofErr w:type="spellStart"/>
      <w:r>
        <w:t>intonirt</w:t>
      </w:r>
      <w:proofErr w:type="spellEnd"/>
      <w:r>
        <w:t xml:space="preserve">, da </w:t>
      </w:r>
      <w:proofErr w:type="spellStart"/>
      <w:r>
        <w:t>inmittelst</w:t>
      </w:r>
      <w:proofErr w:type="spellEnd"/>
      <w:r>
        <w:t xml:space="preserve"> die Orgel und die ganze Gemeine stille geschwiegen, und gleichsam </w:t>
      </w:r>
      <w:proofErr w:type="spellStart"/>
      <w:r>
        <w:t>pausirt</w:t>
      </w:r>
      <w:proofErr w:type="spellEnd"/>
      <w:r>
        <w:t xml:space="preserve"> haben. Welche Gewohnheit bis diese Stunde noch in diesen beiden Kirchen in Acht genommen wird, da es sonst in der ganzen Grafschaft, die doch über 100 Kirchen und 72 Prediger hat, nicht gebräuchlich.“</w:t>
      </w:r>
    </w:p>
    <w:p w14:paraId="10726A66" w14:textId="77777777" w:rsidR="008F11BA" w:rsidRDefault="008F11BA" w:rsidP="008F11BA">
      <w:pPr>
        <w:pStyle w:val="StandardWeb"/>
      </w:pPr>
      <w:r>
        <w:t xml:space="preserve">Von Vacha, wo </w:t>
      </w:r>
      <w:proofErr w:type="spellStart"/>
      <w:r>
        <w:t>Sp</w:t>
      </w:r>
      <w:proofErr w:type="spellEnd"/>
      <w:r>
        <w:t xml:space="preserve">. gleichfalls bald nicht mehr sicher war, zog er nach Strassburg. Hier fand er an </w:t>
      </w:r>
      <w:proofErr w:type="spellStart"/>
      <w:r>
        <w:t>Wolrath’s</w:t>
      </w:r>
      <w:proofErr w:type="spellEnd"/>
      <w:r>
        <w:t xml:space="preserve"> Neffen, dem Grafen Ernst, einen literarischen Freund und treuen Beschützer. Bis an sein Ende mit historischen Arbeiten, vorzüglich mit Abfassung von Chroniken beschäftigt, starb er zu Strassburg den 4. Febr. 1604. „Nach seinem Tode wurde er von Vielen wegen seines Fleisses, seiner Aufrichtigkeit und Erfahrung bedauert, auch entschuldigt, dass er nur den </w:t>
      </w:r>
      <w:proofErr w:type="spellStart"/>
      <w:r>
        <w:t>Philippisten</w:t>
      </w:r>
      <w:proofErr w:type="spellEnd"/>
      <w:r>
        <w:t xml:space="preserve"> nicht weichen wollen, und </w:t>
      </w:r>
      <w:proofErr w:type="spellStart"/>
      <w:r>
        <w:t>desswegen</w:t>
      </w:r>
      <w:proofErr w:type="spellEnd"/>
      <w:r>
        <w:t xml:space="preserve"> leiden müssen.“ (Arnold.)</w:t>
      </w:r>
    </w:p>
    <w:p w14:paraId="106891CA" w14:textId="77777777" w:rsidR="008F11BA" w:rsidRDefault="008F11BA" w:rsidP="008F11BA">
      <w:pPr>
        <w:pStyle w:val="StandardWeb"/>
      </w:pPr>
      <w:proofErr w:type="spellStart"/>
      <w:r>
        <w:t>Sp</w:t>
      </w:r>
      <w:proofErr w:type="spellEnd"/>
      <w:r>
        <w:t xml:space="preserve">.’s Predigten sind gehaltvoll und erbaulich. Die Methode ist überwiegend synthetisch, die </w:t>
      </w:r>
      <w:proofErr w:type="spellStart"/>
      <w:r>
        <w:t>Diction</w:t>
      </w:r>
      <w:proofErr w:type="spellEnd"/>
      <w:r>
        <w:t xml:space="preserve"> einfach-angenehm. Ein </w:t>
      </w:r>
      <w:proofErr w:type="spellStart"/>
      <w:r>
        <w:t>Verzeichniss</w:t>
      </w:r>
      <w:proofErr w:type="spellEnd"/>
      <w:r>
        <w:t xml:space="preserve"> fast </w:t>
      </w:r>
      <w:proofErr w:type="spellStart"/>
      <w:r>
        <w:t>sämmtlicher</w:t>
      </w:r>
      <w:proofErr w:type="spellEnd"/>
      <w:r>
        <w:t xml:space="preserve"> Schriften </w:t>
      </w:r>
      <w:proofErr w:type="spellStart"/>
      <w:r>
        <w:t>Sp</w:t>
      </w:r>
      <w:proofErr w:type="spellEnd"/>
      <w:r>
        <w:t xml:space="preserve">.’s findet sich bei Thilo (s.u.); die wichtigsten homiletischen sind folgende: Fünf Predigten über den Anfang des Ev. Johannis. </w:t>
      </w:r>
      <w:proofErr w:type="spellStart"/>
      <w:r>
        <w:t>Eisleb</w:t>
      </w:r>
      <w:proofErr w:type="spellEnd"/>
      <w:r>
        <w:t xml:space="preserve">. 1159. 8. Eilf Predigten über das 23. Capitel Jesaja. </w:t>
      </w:r>
      <w:proofErr w:type="spellStart"/>
      <w:r>
        <w:t>Strassb</w:t>
      </w:r>
      <w:proofErr w:type="spellEnd"/>
      <w:r>
        <w:t xml:space="preserve">. 1560. 8. Predigten über die Paulinischen Briefe, z.B.: Auslegung der 1. Ep. an die Corinther in 59 Predigten. Eisleben, 1561. </w:t>
      </w:r>
      <w:proofErr w:type="spellStart"/>
      <w:r>
        <w:t>fol</w:t>
      </w:r>
      <w:proofErr w:type="spellEnd"/>
      <w:r>
        <w:t xml:space="preserve">. Auslegung der Epistel an die Römer in 34 Predigten. 2. </w:t>
      </w:r>
      <w:proofErr w:type="spellStart"/>
      <w:r>
        <w:t>Thle</w:t>
      </w:r>
      <w:proofErr w:type="spellEnd"/>
      <w:r>
        <w:t xml:space="preserve">., </w:t>
      </w:r>
      <w:proofErr w:type="spellStart"/>
      <w:r>
        <w:t>Strassb</w:t>
      </w:r>
      <w:proofErr w:type="spellEnd"/>
      <w:r>
        <w:t xml:space="preserve">. 1566. </w:t>
      </w:r>
      <w:proofErr w:type="spellStart"/>
      <w:r>
        <w:t>fol</w:t>
      </w:r>
      <w:proofErr w:type="spellEnd"/>
      <w:r>
        <w:t xml:space="preserve">. </w:t>
      </w:r>
      <w:proofErr w:type="spellStart"/>
      <w:r>
        <w:t>Passio</w:t>
      </w:r>
      <w:proofErr w:type="spellEnd"/>
      <w:r>
        <w:t xml:space="preserve">. Vom Leiden und Sterben unseres Herrn, etliche schöne und nützliche Predigten. Eisleben 1564. 8. Vier kurze und einfältige Predigten von der Historie des Leidens Jesu Christi. Eisleben 1564. 8. </w:t>
      </w:r>
      <w:proofErr w:type="spellStart"/>
      <w:r>
        <w:t>Cithara</w:t>
      </w:r>
      <w:proofErr w:type="spellEnd"/>
      <w:r>
        <w:t xml:space="preserve"> </w:t>
      </w:r>
      <w:proofErr w:type="spellStart"/>
      <w:r>
        <w:t>Lutheri</w:t>
      </w:r>
      <w:proofErr w:type="spellEnd"/>
      <w:r>
        <w:t xml:space="preserve"> zum Katechismus. Erfurt 1569. 4. Neueste Ausgabe von Wilhelm Thilo. Berlin 1855. 8. Viele Leichen- und Brautpredigten (letztere im Ehespiegel), zuerst Eisleben 1562). Predigten über Luther, einzeln von 1563-1572. </w:t>
      </w:r>
      <w:proofErr w:type="spellStart"/>
      <w:r>
        <w:t>Busspredigt</w:t>
      </w:r>
      <w:proofErr w:type="spellEnd"/>
      <w:r>
        <w:t xml:space="preserve">, das ganze Deutschland betreffend. Eisl. 1569. 8. (Eigentlich nicht eine Predigt, sondern ein langer Tractat.) Sieben Predigten von der </w:t>
      </w:r>
      <w:proofErr w:type="spellStart"/>
      <w:r>
        <w:t>göttl</w:t>
      </w:r>
      <w:proofErr w:type="spellEnd"/>
      <w:r>
        <w:t xml:space="preserve">. Gnadenwahl. </w:t>
      </w:r>
      <w:proofErr w:type="spellStart"/>
      <w:r>
        <w:t>Frankf</w:t>
      </w:r>
      <w:proofErr w:type="spellEnd"/>
      <w:r>
        <w:t xml:space="preserve">. </w:t>
      </w:r>
      <w:proofErr w:type="spellStart"/>
      <w:r>
        <w:t>a.O</w:t>
      </w:r>
      <w:proofErr w:type="spellEnd"/>
      <w:r>
        <w:t xml:space="preserve">. 1615. 4. Von seinen übrigen praktischen Schriften sind besonders sein Katechismus (zuerst </w:t>
      </w:r>
      <w:proofErr w:type="spellStart"/>
      <w:r>
        <w:t>Erf</w:t>
      </w:r>
      <w:proofErr w:type="spellEnd"/>
      <w:r>
        <w:t xml:space="preserve">. 1564) und verschiedene geistliche Lieder, z.B. „nach dir, o Herr, verlanget mich,“ „da Christus nun </w:t>
      </w:r>
      <w:proofErr w:type="spellStart"/>
      <w:r>
        <w:t>hatt</w:t>
      </w:r>
      <w:proofErr w:type="spellEnd"/>
      <w:r>
        <w:t xml:space="preserve">’ </w:t>
      </w:r>
      <w:proofErr w:type="spellStart"/>
      <w:r>
        <w:t>dreissig</w:t>
      </w:r>
      <w:proofErr w:type="spellEnd"/>
      <w:r>
        <w:t xml:space="preserve"> Jahr,“ „am dritten Tag ein’ Hochzeit war“ bemerkenswerth.</w:t>
      </w:r>
    </w:p>
    <w:p w14:paraId="16ADB7D8" w14:textId="77777777" w:rsidR="008F11BA" w:rsidRDefault="008F11BA" w:rsidP="008F11BA">
      <w:pPr>
        <w:pStyle w:val="StandardWeb"/>
      </w:pPr>
      <w:r>
        <w:t xml:space="preserve">S. </w:t>
      </w:r>
      <w:proofErr w:type="spellStart"/>
      <w:r>
        <w:t>Leuckfeld’s</w:t>
      </w:r>
      <w:proofErr w:type="spellEnd"/>
      <w:r>
        <w:t xml:space="preserve"> </w:t>
      </w:r>
      <w:proofErr w:type="spellStart"/>
      <w:r>
        <w:t>historia</w:t>
      </w:r>
      <w:proofErr w:type="spellEnd"/>
      <w:r>
        <w:t xml:space="preserve"> </w:t>
      </w:r>
      <w:proofErr w:type="spellStart"/>
      <w:r>
        <w:t>Spangenbergensis</w:t>
      </w:r>
      <w:proofErr w:type="spellEnd"/>
      <w:r>
        <w:t xml:space="preserve">. </w:t>
      </w:r>
      <w:proofErr w:type="spellStart"/>
      <w:r>
        <w:t>Quedlinb</w:t>
      </w:r>
      <w:proofErr w:type="spellEnd"/>
      <w:r>
        <w:t xml:space="preserve">. u. Aschersleben 1712. 4. Thilo, </w:t>
      </w:r>
      <w:proofErr w:type="spellStart"/>
      <w:r>
        <w:t>Cithara</w:t>
      </w:r>
      <w:proofErr w:type="spellEnd"/>
      <w:r>
        <w:t xml:space="preserve"> </w:t>
      </w:r>
      <w:proofErr w:type="spellStart"/>
      <w:r>
        <w:t>Lutheri</w:t>
      </w:r>
      <w:proofErr w:type="spellEnd"/>
      <w:r>
        <w:t xml:space="preserve"> zum Katechismus oder </w:t>
      </w:r>
      <w:proofErr w:type="spellStart"/>
      <w:r>
        <w:t>Spangenberg’s</w:t>
      </w:r>
      <w:proofErr w:type="spellEnd"/>
      <w:r>
        <w:t xml:space="preserve"> Predigten über Luthers Katechismus </w:t>
      </w:r>
      <w:proofErr w:type="spellStart"/>
      <w:r>
        <w:t>lieder</w:t>
      </w:r>
      <w:proofErr w:type="spellEnd"/>
      <w:r>
        <w:t xml:space="preserve">, mit Lebensbeschreibung und </w:t>
      </w:r>
      <w:proofErr w:type="spellStart"/>
      <w:r>
        <w:t>Schriftenverzeichniss</w:t>
      </w:r>
      <w:proofErr w:type="spellEnd"/>
      <w:r>
        <w:t xml:space="preserve"> </w:t>
      </w:r>
      <w:proofErr w:type="spellStart"/>
      <w:r>
        <w:t>Spangenberg’s</w:t>
      </w:r>
      <w:proofErr w:type="spellEnd"/>
      <w:r>
        <w:t xml:space="preserve"> versehen von </w:t>
      </w:r>
      <w:proofErr w:type="spellStart"/>
      <w:r>
        <w:t>Wilh</w:t>
      </w:r>
      <w:proofErr w:type="spellEnd"/>
      <w:r>
        <w:t xml:space="preserve">. Thilo. Berlin 1855. Daselbst findet sich auch die weitere Literatur. Dazu: Kindervater, </w:t>
      </w:r>
      <w:proofErr w:type="spellStart"/>
      <w:r>
        <w:t>Nordhusa</w:t>
      </w:r>
      <w:proofErr w:type="spellEnd"/>
      <w:r>
        <w:t xml:space="preserve"> </w:t>
      </w:r>
      <w:proofErr w:type="spellStart"/>
      <w:r>
        <w:t>illustris</w:t>
      </w:r>
      <w:proofErr w:type="spellEnd"/>
      <w:r>
        <w:t xml:space="preserve"> </w:t>
      </w:r>
      <w:proofErr w:type="spellStart"/>
      <w:r>
        <w:t>Wolfenb</w:t>
      </w:r>
      <w:proofErr w:type="spellEnd"/>
      <w:r>
        <w:t xml:space="preserve">. 1715. 1715. S. 289 ff. Vorzüglich: </w:t>
      </w:r>
      <w:proofErr w:type="spellStart"/>
      <w:r>
        <w:t>Wangemann</w:t>
      </w:r>
      <w:proofErr w:type="spellEnd"/>
      <w:r>
        <w:t xml:space="preserve">, </w:t>
      </w:r>
      <w:proofErr w:type="spellStart"/>
      <w:r>
        <w:t>Recension</w:t>
      </w:r>
      <w:proofErr w:type="spellEnd"/>
      <w:r>
        <w:t xml:space="preserve"> der </w:t>
      </w:r>
      <w:proofErr w:type="spellStart"/>
      <w:r>
        <w:t>Thilo’schen</w:t>
      </w:r>
      <w:proofErr w:type="spellEnd"/>
      <w:r>
        <w:t xml:space="preserve"> </w:t>
      </w:r>
      <w:proofErr w:type="spellStart"/>
      <w:r>
        <w:t>Cithara</w:t>
      </w:r>
      <w:proofErr w:type="spellEnd"/>
      <w:r>
        <w:t xml:space="preserve"> </w:t>
      </w:r>
      <w:proofErr w:type="spellStart"/>
      <w:r>
        <w:t>Lutheri</w:t>
      </w:r>
      <w:proofErr w:type="spellEnd"/>
      <w:r>
        <w:t xml:space="preserve"> in </w:t>
      </w:r>
      <w:proofErr w:type="spellStart"/>
      <w:r>
        <w:t>Reuter’s</w:t>
      </w:r>
      <w:proofErr w:type="spellEnd"/>
      <w:r>
        <w:t xml:space="preserve"> Repertorium, </w:t>
      </w:r>
      <w:proofErr w:type="spellStart"/>
      <w:r>
        <w:t>Jahrg</w:t>
      </w:r>
      <w:proofErr w:type="spellEnd"/>
      <w:r>
        <w:t>. 1856, Juliheft 8. 38 ff., wo man auch einen Nachtrag zum Spangenbergischen Schriftverzeichnisse findet.</w:t>
      </w:r>
    </w:p>
    <w:p w14:paraId="4F224A04" w14:textId="77777777" w:rsidR="008F11BA" w:rsidRDefault="008F11BA" w:rsidP="008F11BA"/>
    <w:p w14:paraId="7BE6C99E" w14:textId="77777777" w:rsidR="00D5498D" w:rsidRPr="00D5498D" w:rsidRDefault="007166CE" w:rsidP="008F11BA">
      <w:pPr>
        <w:pStyle w:val="berschrift1"/>
      </w:pPr>
      <w:r>
        <w:br w:type="page"/>
      </w:r>
      <w:r w:rsidR="00D5498D" w:rsidRPr="00D5498D">
        <w:lastRenderedPageBreak/>
        <w:t>Quellen:</w:t>
      </w:r>
    </w:p>
    <w:p w14:paraId="5FD19BD2" w14:textId="77777777" w:rsidR="00D5498D" w:rsidRPr="00D5498D" w:rsidRDefault="00D5498D" w:rsidP="008F11B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753B703" w14:textId="77777777" w:rsidR="00D5498D" w:rsidRPr="00D5498D" w:rsidRDefault="00D5498D" w:rsidP="008F11B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A09AE6" w14:textId="77777777" w:rsidR="00D5498D" w:rsidRPr="00D5498D" w:rsidRDefault="00D5498D" w:rsidP="008F11B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96334DB" w14:textId="77777777" w:rsidR="008E63BE" w:rsidRDefault="00D5498D" w:rsidP="008F11B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DEFA473" w14:textId="77777777" w:rsidR="00D5498D" w:rsidRDefault="008E63BE" w:rsidP="008F11BA">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84C963" w14:textId="77777777" w:rsidR="00082307" w:rsidRPr="00082307" w:rsidRDefault="00082307" w:rsidP="008F11BA">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A2EAD51" w14:textId="77777777" w:rsidR="00082307" w:rsidRPr="00082307" w:rsidRDefault="00082307" w:rsidP="008F11BA">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BBBA171" w14:textId="77777777" w:rsidR="00082307" w:rsidRPr="00082307" w:rsidRDefault="00082307" w:rsidP="008F11BA">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82D3B8D" w14:textId="77777777" w:rsidR="00082307" w:rsidRPr="00082307" w:rsidRDefault="00082307" w:rsidP="008F11BA">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A525F58" w14:textId="77777777" w:rsidR="00D5498D" w:rsidRPr="00D5498D" w:rsidRDefault="00D5498D" w:rsidP="008F11B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520ABFA" w14:textId="77777777" w:rsidR="008E63BE" w:rsidRDefault="00D5498D" w:rsidP="008F11B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1727D13" w14:textId="6B4965A9" w:rsidR="008E63BE" w:rsidRDefault="008E63BE" w:rsidP="008F11BA">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ED"/>
    <w:rsid w:val="00082307"/>
    <w:rsid w:val="000C66E5"/>
    <w:rsid w:val="001336ED"/>
    <w:rsid w:val="001F54C4"/>
    <w:rsid w:val="0022039F"/>
    <w:rsid w:val="00272484"/>
    <w:rsid w:val="00297F83"/>
    <w:rsid w:val="002E6D11"/>
    <w:rsid w:val="00381C0C"/>
    <w:rsid w:val="00537F59"/>
    <w:rsid w:val="007166CE"/>
    <w:rsid w:val="007E1779"/>
    <w:rsid w:val="0083667B"/>
    <w:rsid w:val="008D7463"/>
    <w:rsid w:val="008E417E"/>
    <w:rsid w:val="008E63BE"/>
    <w:rsid w:val="008F11BA"/>
    <w:rsid w:val="00C35859"/>
    <w:rsid w:val="00CC4EAC"/>
    <w:rsid w:val="00D14D4F"/>
    <w:rsid w:val="00D5498D"/>
    <w:rsid w:val="00E118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9657A"/>
  <w15:chartTrackingRefBased/>
  <w15:docId w15:val="{6E9DD9CA-6CED-4F20-876D-0242956E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8F11B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F11B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8F11BA"/>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8F11BA"/>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8F11B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F11BA"/>
  </w:style>
  <w:style w:type="character" w:customStyle="1" w:styleId="screen-reader-text">
    <w:name w:val="screen-reader-text"/>
    <w:basedOn w:val="Absatz-Standardschriftart"/>
    <w:rsid w:val="008F1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8199842">
      <w:bodyDiv w:val="1"/>
      <w:marLeft w:val="0"/>
      <w:marRight w:val="0"/>
      <w:marTop w:val="0"/>
      <w:marBottom w:val="0"/>
      <w:divBdr>
        <w:top w:val="none" w:sz="0" w:space="0" w:color="auto"/>
        <w:left w:val="none" w:sz="0" w:space="0" w:color="auto"/>
        <w:bottom w:val="none" w:sz="0" w:space="0" w:color="auto"/>
        <w:right w:val="none" w:sz="0" w:space="0" w:color="auto"/>
      </w:divBdr>
      <w:divsChild>
        <w:div w:id="956789734">
          <w:marLeft w:val="0"/>
          <w:marRight w:val="0"/>
          <w:marTop w:val="0"/>
          <w:marBottom w:val="0"/>
          <w:divBdr>
            <w:top w:val="none" w:sz="0" w:space="0" w:color="auto"/>
            <w:left w:val="none" w:sz="0" w:space="0" w:color="auto"/>
            <w:bottom w:val="none" w:sz="0" w:space="0" w:color="auto"/>
            <w:right w:val="none" w:sz="0" w:space="0" w:color="auto"/>
          </w:divBdr>
        </w:div>
        <w:div w:id="1881355754">
          <w:marLeft w:val="0"/>
          <w:marRight w:val="0"/>
          <w:marTop w:val="0"/>
          <w:marBottom w:val="0"/>
          <w:divBdr>
            <w:top w:val="none" w:sz="0" w:space="0" w:color="auto"/>
            <w:left w:val="none" w:sz="0" w:space="0" w:color="auto"/>
            <w:bottom w:val="none" w:sz="0" w:space="0" w:color="auto"/>
            <w:right w:val="none" w:sz="0" w:space="0" w:color="auto"/>
          </w:divBdr>
        </w:div>
        <w:div w:id="1884906784">
          <w:marLeft w:val="0"/>
          <w:marRight w:val="0"/>
          <w:marTop w:val="0"/>
          <w:marBottom w:val="0"/>
          <w:divBdr>
            <w:top w:val="none" w:sz="0" w:space="0" w:color="auto"/>
            <w:left w:val="none" w:sz="0" w:space="0" w:color="auto"/>
            <w:bottom w:val="none" w:sz="0" w:space="0" w:color="auto"/>
            <w:right w:val="none" w:sz="0" w:space="0" w:color="auto"/>
          </w:divBdr>
        </w:div>
        <w:div w:id="575476764">
          <w:marLeft w:val="0"/>
          <w:marRight w:val="0"/>
          <w:marTop w:val="0"/>
          <w:marBottom w:val="0"/>
          <w:divBdr>
            <w:top w:val="none" w:sz="0" w:space="0" w:color="auto"/>
            <w:left w:val="none" w:sz="0" w:space="0" w:color="auto"/>
            <w:bottom w:val="none" w:sz="0" w:space="0" w:color="auto"/>
            <w:right w:val="none" w:sz="0" w:space="0" w:color="auto"/>
          </w:divBdr>
        </w:div>
        <w:div w:id="2086879293">
          <w:marLeft w:val="0"/>
          <w:marRight w:val="0"/>
          <w:marTop w:val="0"/>
          <w:marBottom w:val="0"/>
          <w:divBdr>
            <w:top w:val="none" w:sz="0" w:space="0" w:color="auto"/>
            <w:left w:val="none" w:sz="0" w:space="0" w:color="auto"/>
            <w:bottom w:val="none" w:sz="0" w:space="0" w:color="auto"/>
            <w:right w:val="none" w:sz="0" w:space="0" w:color="auto"/>
          </w:divBdr>
        </w:div>
      </w:divsChild>
    </w:div>
    <w:div w:id="252469290">
      <w:bodyDiv w:val="1"/>
      <w:marLeft w:val="0"/>
      <w:marRight w:val="0"/>
      <w:marTop w:val="0"/>
      <w:marBottom w:val="0"/>
      <w:divBdr>
        <w:top w:val="none" w:sz="0" w:space="0" w:color="auto"/>
        <w:left w:val="none" w:sz="0" w:space="0" w:color="auto"/>
        <w:bottom w:val="none" w:sz="0" w:space="0" w:color="auto"/>
        <w:right w:val="none" w:sz="0" w:space="0" w:color="auto"/>
      </w:divBdr>
      <w:divsChild>
        <w:div w:id="1002204745">
          <w:marLeft w:val="0"/>
          <w:marRight w:val="0"/>
          <w:marTop w:val="0"/>
          <w:marBottom w:val="0"/>
          <w:divBdr>
            <w:top w:val="none" w:sz="0" w:space="0" w:color="auto"/>
            <w:left w:val="none" w:sz="0" w:space="0" w:color="auto"/>
            <w:bottom w:val="none" w:sz="0" w:space="0" w:color="auto"/>
            <w:right w:val="none" w:sz="0" w:space="0" w:color="auto"/>
          </w:divBdr>
        </w:div>
        <w:div w:id="231236149">
          <w:marLeft w:val="0"/>
          <w:marRight w:val="0"/>
          <w:marTop w:val="0"/>
          <w:marBottom w:val="0"/>
          <w:divBdr>
            <w:top w:val="none" w:sz="0" w:space="0" w:color="auto"/>
            <w:left w:val="none" w:sz="0" w:space="0" w:color="auto"/>
            <w:bottom w:val="none" w:sz="0" w:space="0" w:color="auto"/>
            <w:right w:val="none" w:sz="0" w:space="0" w:color="auto"/>
          </w:divBdr>
        </w:div>
        <w:div w:id="1002438786">
          <w:marLeft w:val="0"/>
          <w:marRight w:val="0"/>
          <w:marTop w:val="0"/>
          <w:marBottom w:val="0"/>
          <w:divBdr>
            <w:top w:val="none" w:sz="0" w:space="0" w:color="auto"/>
            <w:left w:val="none" w:sz="0" w:space="0" w:color="auto"/>
            <w:bottom w:val="none" w:sz="0" w:space="0" w:color="auto"/>
            <w:right w:val="none" w:sz="0" w:space="0" w:color="auto"/>
          </w:divBdr>
        </w:div>
        <w:div w:id="265773479">
          <w:marLeft w:val="0"/>
          <w:marRight w:val="0"/>
          <w:marTop w:val="0"/>
          <w:marBottom w:val="0"/>
          <w:divBdr>
            <w:top w:val="none" w:sz="0" w:space="0" w:color="auto"/>
            <w:left w:val="none" w:sz="0" w:space="0" w:color="auto"/>
            <w:bottom w:val="none" w:sz="0" w:space="0" w:color="auto"/>
            <w:right w:val="none" w:sz="0" w:space="0" w:color="auto"/>
          </w:divBdr>
        </w:div>
        <w:div w:id="2033797168">
          <w:marLeft w:val="0"/>
          <w:marRight w:val="0"/>
          <w:marTop w:val="0"/>
          <w:marBottom w:val="0"/>
          <w:divBdr>
            <w:top w:val="none" w:sz="0" w:space="0" w:color="auto"/>
            <w:left w:val="none" w:sz="0" w:space="0" w:color="auto"/>
            <w:bottom w:val="none" w:sz="0" w:space="0" w:color="auto"/>
            <w:right w:val="none" w:sz="0" w:space="0" w:color="auto"/>
          </w:divBdr>
        </w:div>
        <w:div w:id="1714962285">
          <w:marLeft w:val="0"/>
          <w:marRight w:val="0"/>
          <w:marTop w:val="0"/>
          <w:marBottom w:val="0"/>
          <w:divBdr>
            <w:top w:val="none" w:sz="0" w:space="0" w:color="auto"/>
            <w:left w:val="none" w:sz="0" w:space="0" w:color="auto"/>
            <w:bottom w:val="none" w:sz="0" w:space="0" w:color="auto"/>
            <w:right w:val="none" w:sz="0" w:space="0" w:color="auto"/>
          </w:divBdr>
        </w:div>
        <w:div w:id="1353652066">
          <w:marLeft w:val="0"/>
          <w:marRight w:val="0"/>
          <w:marTop w:val="0"/>
          <w:marBottom w:val="0"/>
          <w:divBdr>
            <w:top w:val="none" w:sz="0" w:space="0" w:color="auto"/>
            <w:left w:val="none" w:sz="0" w:space="0" w:color="auto"/>
            <w:bottom w:val="none" w:sz="0" w:space="0" w:color="auto"/>
            <w:right w:val="none" w:sz="0" w:space="0" w:color="auto"/>
          </w:divBdr>
        </w:div>
        <w:div w:id="380519026">
          <w:marLeft w:val="0"/>
          <w:marRight w:val="0"/>
          <w:marTop w:val="0"/>
          <w:marBottom w:val="0"/>
          <w:divBdr>
            <w:top w:val="none" w:sz="0" w:space="0" w:color="auto"/>
            <w:left w:val="none" w:sz="0" w:space="0" w:color="auto"/>
            <w:bottom w:val="none" w:sz="0" w:space="0" w:color="auto"/>
            <w:right w:val="none" w:sz="0" w:space="0" w:color="auto"/>
          </w:divBdr>
        </w:div>
        <w:div w:id="940795579">
          <w:marLeft w:val="0"/>
          <w:marRight w:val="0"/>
          <w:marTop w:val="0"/>
          <w:marBottom w:val="0"/>
          <w:divBdr>
            <w:top w:val="none" w:sz="0" w:space="0" w:color="auto"/>
            <w:left w:val="none" w:sz="0" w:space="0" w:color="auto"/>
            <w:bottom w:val="none" w:sz="0" w:space="0" w:color="auto"/>
            <w:right w:val="none" w:sz="0" w:space="0" w:color="auto"/>
          </w:divBdr>
        </w:div>
        <w:div w:id="1296908683">
          <w:marLeft w:val="0"/>
          <w:marRight w:val="0"/>
          <w:marTop w:val="0"/>
          <w:marBottom w:val="0"/>
          <w:divBdr>
            <w:top w:val="none" w:sz="0" w:space="0" w:color="auto"/>
            <w:left w:val="none" w:sz="0" w:space="0" w:color="auto"/>
            <w:bottom w:val="none" w:sz="0" w:space="0" w:color="auto"/>
            <w:right w:val="none" w:sz="0" w:space="0" w:color="auto"/>
          </w:divBdr>
        </w:div>
      </w:divsChild>
    </w:div>
    <w:div w:id="633363839">
      <w:bodyDiv w:val="1"/>
      <w:marLeft w:val="0"/>
      <w:marRight w:val="0"/>
      <w:marTop w:val="0"/>
      <w:marBottom w:val="0"/>
      <w:divBdr>
        <w:top w:val="none" w:sz="0" w:space="0" w:color="auto"/>
        <w:left w:val="none" w:sz="0" w:space="0" w:color="auto"/>
        <w:bottom w:val="none" w:sz="0" w:space="0" w:color="auto"/>
        <w:right w:val="none" w:sz="0" w:space="0" w:color="auto"/>
      </w:divBdr>
      <w:divsChild>
        <w:div w:id="2904005">
          <w:marLeft w:val="0"/>
          <w:marRight w:val="0"/>
          <w:marTop w:val="0"/>
          <w:marBottom w:val="0"/>
          <w:divBdr>
            <w:top w:val="none" w:sz="0" w:space="0" w:color="auto"/>
            <w:left w:val="none" w:sz="0" w:space="0" w:color="auto"/>
            <w:bottom w:val="none" w:sz="0" w:space="0" w:color="auto"/>
            <w:right w:val="none" w:sz="0" w:space="0" w:color="auto"/>
          </w:divBdr>
        </w:div>
        <w:div w:id="160839189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04016933">
      <w:bodyDiv w:val="1"/>
      <w:marLeft w:val="0"/>
      <w:marRight w:val="0"/>
      <w:marTop w:val="0"/>
      <w:marBottom w:val="0"/>
      <w:divBdr>
        <w:top w:val="none" w:sz="0" w:space="0" w:color="auto"/>
        <w:left w:val="none" w:sz="0" w:space="0" w:color="auto"/>
        <w:bottom w:val="none" w:sz="0" w:space="0" w:color="auto"/>
        <w:right w:val="none" w:sz="0" w:space="0" w:color="auto"/>
      </w:divBdr>
      <w:divsChild>
        <w:div w:id="832601760">
          <w:marLeft w:val="0"/>
          <w:marRight w:val="0"/>
          <w:marTop w:val="0"/>
          <w:marBottom w:val="0"/>
          <w:divBdr>
            <w:top w:val="none" w:sz="0" w:space="0" w:color="auto"/>
            <w:left w:val="none" w:sz="0" w:space="0" w:color="auto"/>
            <w:bottom w:val="none" w:sz="0" w:space="0" w:color="auto"/>
            <w:right w:val="none" w:sz="0" w:space="0" w:color="auto"/>
          </w:divBdr>
        </w:div>
        <w:div w:id="201702962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30759292">
      <w:bodyDiv w:val="1"/>
      <w:marLeft w:val="0"/>
      <w:marRight w:val="0"/>
      <w:marTop w:val="0"/>
      <w:marBottom w:val="0"/>
      <w:divBdr>
        <w:top w:val="none" w:sz="0" w:space="0" w:color="auto"/>
        <w:left w:val="none" w:sz="0" w:space="0" w:color="auto"/>
        <w:bottom w:val="none" w:sz="0" w:space="0" w:color="auto"/>
        <w:right w:val="none" w:sz="0" w:space="0" w:color="auto"/>
      </w:divBdr>
      <w:divsChild>
        <w:div w:id="839194313">
          <w:marLeft w:val="0"/>
          <w:marRight w:val="0"/>
          <w:marTop w:val="0"/>
          <w:marBottom w:val="0"/>
          <w:divBdr>
            <w:top w:val="none" w:sz="0" w:space="0" w:color="auto"/>
            <w:left w:val="none" w:sz="0" w:space="0" w:color="auto"/>
            <w:bottom w:val="none" w:sz="0" w:space="0" w:color="auto"/>
            <w:right w:val="none" w:sz="0" w:space="0" w:color="auto"/>
          </w:divBdr>
        </w:div>
        <w:div w:id="524711636">
          <w:marLeft w:val="0"/>
          <w:marRight w:val="0"/>
          <w:marTop w:val="0"/>
          <w:marBottom w:val="0"/>
          <w:divBdr>
            <w:top w:val="none" w:sz="0" w:space="0" w:color="auto"/>
            <w:left w:val="none" w:sz="0" w:space="0" w:color="auto"/>
            <w:bottom w:val="none" w:sz="0" w:space="0" w:color="auto"/>
            <w:right w:val="none" w:sz="0" w:space="0" w:color="auto"/>
          </w:divBdr>
        </w:div>
        <w:div w:id="1202597251">
          <w:marLeft w:val="0"/>
          <w:marRight w:val="0"/>
          <w:marTop w:val="0"/>
          <w:marBottom w:val="0"/>
          <w:divBdr>
            <w:top w:val="none" w:sz="0" w:space="0" w:color="auto"/>
            <w:left w:val="none" w:sz="0" w:space="0" w:color="auto"/>
            <w:bottom w:val="none" w:sz="0" w:space="0" w:color="auto"/>
            <w:right w:val="none" w:sz="0" w:space="0" w:color="auto"/>
          </w:divBdr>
        </w:div>
        <w:div w:id="97876573">
          <w:marLeft w:val="0"/>
          <w:marRight w:val="0"/>
          <w:marTop w:val="0"/>
          <w:marBottom w:val="0"/>
          <w:divBdr>
            <w:top w:val="none" w:sz="0" w:space="0" w:color="auto"/>
            <w:left w:val="none" w:sz="0" w:space="0" w:color="auto"/>
            <w:bottom w:val="none" w:sz="0" w:space="0" w:color="auto"/>
            <w:right w:val="none" w:sz="0" w:space="0" w:color="auto"/>
          </w:divBdr>
        </w:div>
      </w:divsChild>
    </w:div>
    <w:div w:id="1785733675">
      <w:bodyDiv w:val="1"/>
      <w:marLeft w:val="0"/>
      <w:marRight w:val="0"/>
      <w:marTop w:val="0"/>
      <w:marBottom w:val="0"/>
      <w:divBdr>
        <w:top w:val="none" w:sz="0" w:space="0" w:color="auto"/>
        <w:left w:val="none" w:sz="0" w:space="0" w:color="auto"/>
        <w:bottom w:val="none" w:sz="0" w:space="0" w:color="auto"/>
        <w:right w:val="none" w:sz="0" w:space="0" w:color="auto"/>
      </w:divBdr>
      <w:divsChild>
        <w:div w:id="1136335608">
          <w:marLeft w:val="0"/>
          <w:marRight w:val="0"/>
          <w:marTop w:val="0"/>
          <w:marBottom w:val="0"/>
          <w:divBdr>
            <w:top w:val="none" w:sz="0" w:space="0" w:color="auto"/>
            <w:left w:val="none" w:sz="0" w:space="0" w:color="auto"/>
            <w:bottom w:val="none" w:sz="0" w:space="0" w:color="auto"/>
            <w:right w:val="none" w:sz="0" w:space="0" w:color="auto"/>
          </w:divBdr>
        </w:div>
        <w:div w:id="634145480">
          <w:marLeft w:val="0"/>
          <w:marRight w:val="0"/>
          <w:marTop w:val="0"/>
          <w:marBottom w:val="0"/>
          <w:divBdr>
            <w:top w:val="none" w:sz="0" w:space="0" w:color="auto"/>
            <w:left w:val="none" w:sz="0" w:space="0" w:color="auto"/>
            <w:bottom w:val="none" w:sz="0" w:space="0" w:color="auto"/>
            <w:right w:val="none" w:sz="0" w:space="0" w:color="auto"/>
          </w:divBdr>
          <w:divsChild>
            <w:div w:id="71447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ebmaster@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ubensstimme.de/" TargetMode="External"/><Relationship Id="rId5" Type="http://schemas.openxmlformats.org/officeDocument/2006/relationships/hyperlink" Target="https://glaubensstimme.de/doku.php?id=autoren:s:spangenberg_c:seelsorgern" TargetMode="External"/><Relationship Id="rId4" Type="http://schemas.openxmlformats.org/officeDocument/2006/relationships/image" Target="media/image1.jpg"/><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33</Pages>
  <Words>14025</Words>
  <Characters>88358</Characters>
  <Application>Microsoft Office Word</Application>
  <DocSecurity>0</DocSecurity>
  <Lines>736</Lines>
  <Paragraphs>204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Cyriacus Spangenberg – Predigten, Lieder und Biographie</vt:lpstr>
      <vt:lpstr>Vorwort</vt:lpstr>
      <vt:lpstr>Quellen:</vt:lpstr>
      <vt:lpstr>Endnoten</vt:lpstr>
    </vt:vector>
  </TitlesOfParts>
  <LinksUpToDate>false</LinksUpToDate>
  <CharactersWithSpaces>102179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2020-11-15T06:56:00Z</dcterms:created>
  <dcterms:modified xsi:type="dcterms:W3CDTF">2020-11-16T13:42:00Z</dcterms:modified>
  <dc:title>Predigten, Lieder und Biographie</dc:title>
  <dc:creator>Spangenberg, Cyriacus</dc:creator>
  <cp:keywords>Lieder, Predigten</cp:keywords>
  <dc:language>de</dc:language>
</cp:coreProperties>
</file>